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8E3BBE" w14:textId="77777777" w:rsidR="007F241D" w:rsidRPr="004457AD" w:rsidRDefault="007F241D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457AD">
        <w:rPr>
          <w:rFonts w:ascii="Tahoma" w:hAnsi="Tahoma" w:cs="Tahoma"/>
          <w:b/>
          <w:bCs/>
          <w:szCs w:val="20"/>
        </w:rPr>
        <w:t>ДОГОВОР</w:t>
      </w:r>
    </w:p>
    <w:p w14:paraId="6530DEDB" w14:textId="77777777" w:rsidR="00973E8B" w:rsidRPr="004457AD" w:rsidRDefault="00973E8B" w:rsidP="004457AD">
      <w:pPr>
        <w:tabs>
          <w:tab w:val="left" w:pos="567"/>
        </w:tabs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  <w:r w:rsidRPr="004457AD">
        <w:rPr>
          <w:rFonts w:ascii="Tahoma" w:hAnsi="Tahoma" w:cs="Tahoma"/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4457AD">
        <w:rPr>
          <w:rFonts w:ascii="Tahoma" w:hAnsi="Tahoma" w:cs="Tahoma"/>
          <w:b/>
          <w:bCs/>
          <w:szCs w:val="20"/>
          <w:lang w:val="en-US"/>
        </w:rPr>
        <w:t>SMS</w:t>
      </w:r>
      <w:r w:rsidRPr="004457AD">
        <w:rPr>
          <w:rFonts w:ascii="Tahoma" w:hAnsi="Tahoma" w:cs="Tahoma"/>
          <w:b/>
          <w:bCs/>
          <w:szCs w:val="20"/>
        </w:rPr>
        <w:t xml:space="preserve"> для клиентов АО "ЭнергосбыТ Плюс" – абонентов Теле2 </w:t>
      </w:r>
    </w:p>
    <w:p w14:paraId="40594BEF" w14:textId="77777777" w:rsidR="0035346D" w:rsidRPr="004457AD" w:rsidRDefault="0035346D" w:rsidP="004457AD">
      <w:pPr>
        <w:tabs>
          <w:tab w:val="left" w:pos="567"/>
        </w:tabs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</w:p>
    <w:p w14:paraId="351F8BDF" w14:textId="288457D3" w:rsidR="007F241D" w:rsidRPr="004457AD" w:rsidRDefault="007F241D" w:rsidP="004457A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г. </w:t>
      </w:r>
      <w:r w:rsidR="0055631B" w:rsidRPr="004457AD">
        <w:rPr>
          <w:rFonts w:ascii="Tahoma" w:hAnsi="Tahoma" w:cs="Tahoma"/>
          <w:szCs w:val="20"/>
        </w:rPr>
        <w:t>Москва</w:t>
      </w:r>
      <w:r w:rsidRPr="004457AD">
        <w:rPr>
          <w:rFonts w:ascii="Tahoma" w:hAnsi="Tahoma" w:cs="Tahoma"/>
          <w:szCs w:val="20"/>
        </w:rPr>
        <w:tab/>
      </w:r>
      <w:r w:rsidRPr="004457AD">
        <w:rPr>
          <w:rFonts w:ascii="Tahoma" w:hAnsi="Tahoma" w:cs="Tahoma"/>
          <w:szCs w:val="20"/>
        </w:rPr>
        <w:tab/>
      </w:r>
      <w:r w:rsidRPr="004457AD">
        <w:rPr>
          <w:rFonts w:ascii="Tahoma" w:hAnsi="Tahoma" w:cs="Tahoma"/>
          <w:szCs w:val="20"/>
        </w:rPr>
        <w:tab/>
      </w:r>
      <w:r w:rsidRPr="004457AD">
        <w:rPr>
          <w:rFonts w:ascii="Tahoma" w:hAnsi="Tahoma" w:cs="Tahoma"/>
          <w:szCs w:val="20"/>
        </w:rPr>
        <w:tab/>
      </w:r>
      <w:r w:rsidRPr="004457AD">
        <w:rPr>
          <w:rFonts w:ascii="Tahoma" w:hAnsi="Tahoma" w:cs="Tahoma"/>
          <w:szCs w:val="20"/>
        </w:rPr>
        <w:tab/>
      </w:r>
      <w:r w:rsidRPr="004457AD">
        <w:rPr>
          <w:rFonts w:ascii="Tahoma" w:hAnsi="Tahoma" w:cs="Tahoma"/>
          <w:szCs w:val="20"/>
        </w:rPr>
        <w:tab/>
      </w:r>
      <w:r w:rsidRPr="004457AD">
        <w:rPr>
          <w:rFonts w:ascii="Tahoma" w:hAnsi="Tahoma" w:cs="Tahoma"/>
          <w:szCs w:val="20"/>
        </w:rPr>
        <w:tab/>
      </w:r>
      <w:proofErr w:type="gramStart"/>
      <w:r w:rsidRPr="004457AD">
        <w:rPr>
          <w:rFonts w:ascii="Tahoma" w:hAnsi="Tahoma" w:cs="Tahoma"/>
          <w:szCs w:val="20"/>
        </w:rPr>
        <w:tab/>
        <w:t>«</w:t>
      </w:r>
      <w:proofErr w:type="gramEnd"/>
      <w:r w:rsidRPr="004457AD">
        <w:rPr>
          <w:rFonts w:ascii="Tahoma" w:hAnsi="Tahoma" w:cs="Tahoma"/>
          <w:szCs w:val="20"/>
        </w:rPr>
        <w:t>___»_____________20</w:t>
      </w:r>
      <w:r w:rsidR="00612C28" w:rsidRPr="004457AD">
        <w:rPr>
          <w:rFonts w:ascii="Tahoma" w:hAnsi="Tahoma" w:cs="Tahoma"/>
          <w:szCs w:val="20"/>
        </w:rPr>
        <w:t>___</w:t>
      </w:r>
      <w:r w:rsidRPr="004457AD">
        <w:rPr>
          <w:rFonts w:ascii="Tahoma" w:hAnsi="Tahoma" w:cs="Tahoma"/>
          <w:szCs w:val="20"/>
        </w:rPr>
        <w:t xml:space="preserve"> г.</w:t>
      </w:r>
    </w:p>
    <w:p w14:paraId="1645ADAD" w14:textId="77777777" w:rsidR="007F241D" w:rsidRPr="004457AD" w:rsidRDefault="007F241D" w:rsidP="004457A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346ED567" w14:textId="524DC502" w:rsidR="007F241D" w:rsidRPr="004457AD" w:rsidRDefault="007F241D" w:rsidP="004457A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b/>
          <w:bCs/>
          <w:szCs w:val="20"/>
        </w:rPr>
        <w:t>Акционерное общество «ЭнергосбыТ Плюс» (АО «ЭнергосбыТ Плюс»),</w:t>
      </w:r>
      <w:r w:rsidRPr="004457AD">
        <w:rPr>
          <w:rFonts w:ascii="Tahoma" w:hAnsi="Tahoma" w:cs="Tahoma"/>
          <w:szCs w:val="20"/>
        </w:rPr>
        <w:t xml:space="preserve"> именуемое в дальнейшем </w:t>
      </w:r>
      <w:r w:rsidRPr="004457AD">
        <w:rPr>
          <w:rFonts w:ascii="Tahoma" w:hAnsi="Tahoma" w:cs="Tahoma"/>
          <w:b/>
          <w:szCs w:val="20"/>
        </w:rPr>
        <w:t>«Заказчик»</w:t>
      </w:r>
      <w:r w:rsidRPr="004457AD">
        <w:rPr>
          <w:rFonts w:ascii="Tahoma" w:hAnsi="Tahoma" w:cs="Tahoma"/>
          <w:szCs w:val="20"/>
        </w:rPr>
        <w:t xml:space="preserve">, в лице </w:t>
      </w:r>
      <w:r w:rsidRPr="004457AD">
        <w:rPr>
          <w:rFonts w:ascii="Tahoma" w:eastAsia="Times New Roman" w:hAnsi="Tahoma" w:cs="Tahoma"/>
          <w:szCs w:val="20"/>
        </w:rPr>
        <w:t xml:space="preserve">Директора по ИТ Азизова Курбонали </w:t>
      </w:r>
      <w:proofErr w:type="spellStart"/>
      <w:r w:rsidR="004457AD" w:rsidRPr="004457AD">
        <w:rPr>
          <w:rFonts w:ascii="Tahoma" w:eastAsia="Times New Roman" w:hAnsi="Tahoma" w:cs="Tahoma"/>
          <w:szCs w:val="20"/>
        </w:rPr>
        <w:t>Рахимовича</w:t>
      </w:r>
      <w:proofErr w:type="spellEnd"/>
      <w:r w:rsidR="004457AD" w:rsidRPr="004457AD">
        <w:rPr>
          <w:rFonts w:ascii="Tahoma" w:hAnsi="Tahoma" w:cs="Tahoma"/>
          <w:szCs w:val="20"/>
        </w:rPr>
        <w:t>, действующего</w:t>
      </w:r>
      <w:r w:rsidRPr="004457AD">
        <w:rPr>
          <w:rFonts w:ascii="Tahoma" w:hAnsi="Tahoma" w:cs="Tahoma"/>
          <w:szCs w:val="20"/>
        </w:rPr>
        <w:t xml:space="preserve"> на основании </w:t>
      </w:r>
      <w:r w:rsidR="004457AD" w:rsidRPr="004457AD">
        <w:rPr>
          <w:rFonts w:ascii="Tahoma" w:hAnsi="Tahoma" w:cs="Tahoma"/>
          <w:szCs w:val="20"/>
        </w:rPr>
        <w:t>доверенности б</w:t>
      </w:r>
      <w:r w:rsidRPr="004457AD">
        <w:rPr>
          <w:rFonts w:ascii="Tahoma" w:hAnsi="Tahoma" w:cs="Tahoma"/>
          <w:szCs w:val="20"/>
        </w:rPr>
        <w:t xml:space="preserve">/н от </w:t>
      </w:r>
      <w:r w:rsidR="00D961A4" w:rsidRPr="004457AD">
        <w:rPr>
          <w:rFonts w:ascii="Tahoma" w:hAnsi="Tahoma" w:cs="Tahoma"/>
          <w:szCs w:val="20"/>
        </w:rPr>
        <w:t>12.09</w:t>
      </w:r>
      <w:r w:rsidRPr="004457AD">
        <w:rPr>
          <w:rFonts w:ascii="Tahoma" w:hAnsi="Tahoma" w:cs="Tahoma"/>
          <w:szCs w:val="20"/>
        </w:rPr>
        <w:t>.20</w:t>
      </w:r>
      <w:r w:rsidR="00D961A4" w:rsidRPr="004457AD">
        <w:rPr>
          <w:rFonts w:ascii="Tahoma" w:hAnsi="Tahoma" w:cs="Tahoma"/>
          <w:szCs w:val="20"/>
        </w:rPr>
        <w:t>22</w:t>
      </w:r>
      <w:r w:rsidRPr="004457AD">
        <w:rPr>
          <w:rFonts w:ascii="Tahoma" w:hAnsi="Tahoma" w:cs="Tahoma"/>
          <w:szCs w:val="20"/>
        </w:rPr>
        <w:t xml:space="preserve"> г., с одной стороны, и</w:t>
      </w:r>
    </w:p>
    <w:p w14:paraId="1AFDA2D7" w14:textId="7D4F2FBC" w:rsidR="007F241D" w:rsidRPr="004457AD" w:rsidRDefault="00561DE0" w:rsidP="004457A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b/>
          <w:bCs/>
          <w:szCs w:val="20"/>
        </w:rPr>
        <w:t>_____________________________</w:t>
      </w:r>
      <w:r w:rsidR="007F241D" w:rsidRPr="004457AD">
        <w:rPr>
          <w:rFonts w:ascii="Tahoma" w:hAnsi="Tahoma" w:cs="Tahoma"/>
          <w:b/>
          <w:bCs/>
          <w:szCs w:val="20"/>
        </w:rPr>
        <w:t>,</w:t>
      </w:r>
      <w:r w:rsidR="007F241D" w:rsidRPr="004457AD">
        <w:rPr>
          <w:rFonts w:ascii="Tahoma" w:hAnsi="Tahoma" w:cs="Tahoma"/>
          <w:szCs w:val="20"/>
        </w:rPr>
        <w:t xml:space="preserve"> именуемое в дальнейшем </w:t>
      </w:r>
      <w:r w:rsidR="007F241D" w:rsidRPr="004457AD">
        <w:rPr>
          <w:rFonts w:ascii="Tahoma" w:hAnsi="Tahoma" w:cs="Tahoma"/>
          <w:b/>
          <w:szCs w:val="20"/>
        </w:rPr>
        <w:t>«Исполнитель»</w:t>
      </w:r>
      <w:r w:rsidR="007F241D" w:rsidRPr="004457AD">
        <w:rPr>
          <w:rFonts w:ascii="Tahoma" w:hAnsi="Tahoma" w:cs="Tahoma"/>
          <w:szCs w:val="20"/>
        </w:rPr>
        <w:t xml:space="preserve">, в </w:t>
      </w:r>
      <w:r w:rsidRPr="004457AD">
        <w:rPr>
          <w:rFonts w:ascii="Tahoma" w:hAnsi="Tahoma" w:cs="Tahoma"/>
          <w:szCs w:val="20"/>
        </w:rPr>
        <w:t>________________________________</w:t>
      </w:r>
      <w:r w:rsidR="007F241D" w:rsidRPr="004457AD">
        <w:rPr>
          <w:rFonts w:ascii="Tahoma" w:hAnsi="Tahoma" w:cs="Tahoma"/>
          <w:szCs w:val="20"/>
        </w:rPr>
        <w:t xml:space="preserve">, действующего на основании </w:t>
      </w:r>
      <w:r w:rsidRPr="004457AD">
        <w:rPr>
          <w:rFonts w:ascii="Tahoma" w:hAnsi="Tahoma" w:cs="Tahoma"/>
          <w:szCs w:val="20"/>
        </w:rPr>
        <w:t>_______________________________</w:t>
      </w:r>
      <w:r w:rsidR="00342890" w:rsidRPr="004457AD">
        <w:rPr>
          <w:rFonts w:ascii="Tahoma" w:hAnsi="Tahoma" w:cs="Tahoma"/>
          <w:szCs w:val="20"/>
        </w:rPr>
        <w:t>,</w:t>
      </w:r>
      <w:r w:rsidR="007F241D" w:rsidRPr="004457AD">
        <w:rPr>
          <w:rFonts w:ascii="Tahoma" w:hAnsi="Tahoma" w:cs="Tahoma"/>
          <w:szCs w:val="20"/>
        </w:rPr>
        <w:t xml:space="preserve"> с другой стороны, вместе именуемые «Стороны», заключили настоящий договор, далее по тексту «Договор», о нижеследующем:</w:t>
      </w:r>
    </w:p>
    <w:p w14:paraId="0F5CE474" w14:textId="77777777" w:rsidR="007F241D" w:rsidRPr="004457AD" w:rsidRDefault="007F241D" w:rsidP="004457A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79B50184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14:paraId="30081AD1" w14:textId="76533CF6" w:rsidR="007F241D" w:rsidRPr="004457AD" w:rsidRDefault="007F241D" w:rsidP="004457AD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Исполнитель обязуется оказать услуги по рассылке </w:t>
      </w:r>
      <w:r w:rsidRPr="004457AD">
        <w:rPr>
          <w:rFonts w:ascii="Tahoma" w:hAnsi="Tahoma" w:cs="Tahoma"/>
          <w:bCs/>
          <w:szCs w:val="20"/>
        </w:rPr>
        <w:t xml:space="preserve">сообщений с целью взыскания просроченной дебиторской задолженности через </w:t>
      </w:r>
      <w:r w:rsidR="0035346D" w:rsidRPr="004457AD">
        <w:rPr>
          <w:rFonts w:ascii="Tahoma" w:hAnsi="Tahoma" w:cs="Tahoma"/>
          <w:b/>
          <w:bCs/>
          <w:szCs w:val="20"/>
        </w:rPr>
        <w:t xml:space="preserve">канал </w:t>
      </w:r>
      <w:r w:rsidR="0035346D" w:rsidRPr="004457AD">
        <w:rPr>
          <w:rFonts w:ascii="Tahoma" w:hAnsi="Tahoma" w:cs="Tahoma"/>
          <w:b/>
          <w:bCs/>
          <w:szCs w:val="20"/>
          <w:lang w:val="en-US"/>
        </w:rPr>
        <w:t>SMS</w:t>
      </w:r>
      <w:r w:rsidR="0035346D" w:rsidRPr="004457AD">
        <w:rPr>
          <w:rFonts w:ascii="Tahoma" w:hAnsi="Tahoma" w:cs="Tahoma"/>
          <w:b/>
          <w:bCs/>
          <w:szCs w:val="20"/>
        </w:rPr>
        <w:t xml:space="preserve"> для клиентов АО "ЭнергосбыТ Плюс" – абонентов </w:t>
      </w:r>
      <w:r w:rsidR="00973E8B" w:rsidRPr="004457AD">
        <w:rPr>
          <w:rFonts w:ascii="Tahoma" w:hAnsi="Tahoma" w:cs="Tahoma"/>
          <w:b/>
          <w:bCs/>
          <w:szCs w:val="20"/>
        </w:rPr>
        <w:t>Теле2</w:t>
      </w:r>
      <w:r w:rsidRPr="004457AD">
        <w:rPr>
          <w:rFonts w:ascii="Tahoma" w:hAnsi="Tahoma" w:cs="Tahoma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</w:t>
      </w:r>
      <w:r w:rsidR="00AF5FB5" w:rsidRPr="004457AD">
        <w:rPr>
          <w:rFonts w:ascii="Tahoma" w:hAnsi="Tahoma" w:cs="Tahoma"/>
          <w:szCs w:val="20"/>
        </w:rPr>
        <w:t>и информацию о статусе доставки</w:t>
      </w:r>
      <w:r w:rsidRPr="004457AD">
        <w:rPr>
          <w:rFonts w:ascii="Tahoma" w:hAnsi="Tahoma" w:cs="Tahoma"/>
          <w:szCs w:val="20"/>
        </w:rPr>
        <w:t xml:space="preserve"> отправленных сообщений, далее по тексту «Услуги», в соответствии с Техническим заданием Заказчика (далее – Задание, </w:t>
      </w:r>
      <w:r w:rsidRPr="004457AD">
        <w:rPr>
          <w:rFonts w:ascii="Tahoma" w:hAnsi="Tahoma" w:cs="Tahoma"/>
          <w:szCs w:val="20"/>
        </w:rPr>
        <w:fldChar w:fldCharType="begin"/>
      </w:r>
      <w:r w:rsidRPr="004457AD">
        <w:rPr>
          <w:rFonts w:ascii="Tahoma" w:hAnsi="Tahoma" w:cs="Tahoma"/>
          <w:szCs w:val="20"/>
        </w:rPr>
        <w:instrText xml:space="preserve"> REF _Ref328747268 \r \h  \* MERGEFORMAT </w:instrText>
      </w:r>
      <w:r w:rsidRPr="004457AD">
        <w:rPr>
          <w:rFonts w:ascii="Tahoma" w:hAnsi="Tahoma" w:cs="Tahoma"/>
          <w:szCs w:val="20"/>
        </w:rPr>
      </w:r>
      <w:r w:rsidRPr="004457AD">
        <w:rPr>
          <w:rFonts w:ascii="Tahoma" w:hAnsi="Tahoma" w:cs="Tahoma"/>
          <w:szCs w:val="20"/>
        </w:rPr>
        <w:fldChar w:fldCharType="separate"/>
      </w:r>
      <w:r w:rsidRPr="004457AD">
        <w:rPr>
          <w:rFonts w:ascii="Tahoma" w:hAnsi="Tahoma" w:cs="Tahoma"/>
          <w:szCs w:val="20"/>
        </w:rPr>
        <w:t xml:space="preserve">Приложение </w:t>
      </w:r>
      <w:r w:rsidRPr="004457AD">
        <w:rPr>
          <w:rFonts w:ascii="Tahoma" w:hAnsi="Tahoma" w:cs="Tahoma"/>
          <w:szCs w:val="20"/>
        </w:rPr>
        <w:fldChar w:fldCharType="end"/>
      </w:r>
      <w:r w:rsidRPr="004457AD">
        <w:rPr>
          <w:rFonts w:ascii="Tahoma" w:hAnsi="Tahoma" w:cs="Tahoma"/>
          <w:szCs w:val="20"/>
        </w:rPr>
        <w:t xml:space="preserve">№1 к Договору) в сроки,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14:paraId="41F99320" w14:textId="77777777" w:rsidR="007F241D" w:rsidRPr="004457AD" w:rsidRDefault="007F241D" w:rsidP="004457AD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Результатом оказанных услуг по настоящему Договору является рассылка сообщений.</w:t>
      </w:r>
    </w:p>
    <w:p w14:paraId="1E8E0C3E" w14:textId="77777777" w:rsidR="007F241D" w:rsidRPr="004457AD" w:rsidRDefault="007F241D" w:rsidP="004457AD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Услуги по настоящему Договору оказываются для АО «ЭнергосбыТ Плюс».</w:t>
      </w:r>
    </w:p>
    <w:p w14:paraId="4A78634A" w14:textId="77777777" w:rsidR="007F241D" w:rsidRPr="004457AD" w:rsidRDefault="007F241D" w:rsidP="004457AD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Задании </w:t>
      </w:r>
      <w:r w:rsidRPr="004457AD">
        <w:rPr>
          <w:rFonts w:ascii="Tahoma" w:hAnsi="Tahoma" w:cs="Tahoma"/>
          <w:szCs w:val="20"/>
        </w:rPr>
        <w:t>(Приложение №1</w:t>
      </w:r>
      <w:r w:rsidRPr="004457AD">
        <w:rPr>
          <w:rFonts w:ascii="Tahoma" w:hAnsi="Tahoma" w:cs="Tahoma"/>
          <w:szCs w:val="20"/>
        </w:rPr>
        <w:fldChar w:fldCharType="begin"/>
      </w:r>
      <w:r w:rsidRPr="004457AD">
        <w:rPr>
          <w:rFonts w:ascii="Tahoma" w:hAnsi="Tahoma" w:cs="Tahoma"/>
          <w:szCs w:val="20"/>
        </w:rPr>
        <w:instrText xml:space="preserve"> REF _Ref328747268 \r \h  \* MERGEFORMAT </w:instrText>
      </w:r>
      <w:r w:rsidRPr="004457AD">
        <w:rPr>
          <w:rFonts w:ascii="Tahoma" w:hAnsi="Tahoma" w:cs="Tahoma"/>
          <w:szCs w:val="20"/>
        </w:rPr>
      </w:r>
      <w:r w:rsidRPr="004457AD">
        <w:rPr>
          <w:rFonts w:ascii="Tahoma" w:hAnsi="Tahoma" w:cs="Tahoma"/>
          <w:szCs w:val="20"/>
        </w:rPr>
        <w:fldChar w:fldCharType="end"/>
      </w:r>
      <w:r w:rsidRPr="004457AD">
        <w:rPr>
          <w:rFonts w:ascii="Tahoma" w:hAnsi="Tahoma" w:cs="Tahoma"/>
          <w:szCs w:val="20"/>
        </w:rPr>
        <w:t xml:space="preserve"> к Договору) и действующим законодательством РФ. </w:t>
      </w:r>
    </w:p>
    <w:p w14:paraId="4EF070FE" w14:textId="77777777" w:rsidR="00710A82" w:rsidRPr="007B0F19" w:rsidRDefault="00710A82" w:rsidP="00710A82">
      <w:pPr>
        <w:numPr>
          <w:ilvl w:val="1"/>
          <w:numId w:val="5"/>
        </w:numPr>
        <w:tabs>
          <w:tab w:val="clear" w:pos="1866"/>
          <w:tab w:val="left" w:pos="567"/>
          <w:tab w:val="num" w:pos="709"/>
        </w:tabs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Объем оказанных услуг определяется ежемесячно исходя из рассылки сообщений. Объем рассылаемых Сообщений может быть до нескольких сотен тысяч сообщений в день.</w:t>
      </w:r>
    </w:p>
    <w:p w14:paraId="4A864893" w14:textId="792BA520" w:rsidR="007F241D" w:rsidRPr="004457AD" w:rsidRDefault="00710A82" w:rsidP="00710A82">
      <w:pPr>
        <w:pStyle w:val="afffa"/>
        <w:tabs>
          <w:tab w:val="left" w:pos="142"/>
          <w:tab w:val="left" w:pos="567"/>
        </w:tabs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 w:rsidRPr="007B0F19">
        <w:rPr>
          <w:rFonts w:ascii="Tahoma" w:hAnsi="Tahoma" w:cs="Tahoma"/>
          <w:szCs w:val="20"/>
        </w:rPr>
        <w:t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(сети) оператора соответствующего направления</w:t>
      </w:r>
      <w:r w:rsidR="007F241D" w:rsidRPr="004457AD">
        <w:rPr>
          <w:rFonts w:ascii="Tahoma" w:hAnsi="Tahoma" w:cs="Tahoma"/>
          <w:szCs w:val="20"/>
        </w:rPr>
        <w:t>.</w:t>
      </w:r>
    </w:p>
    <w:p w14:paraId="1C9B001A" w14:textId="77777777" w:rsidR="007F241D" w:rsidRPr="004457AD" w:rsidRDefault="007F241D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015FB0FA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14:paraId="7C00DD18" w14:textId="2077C144" w:rsidR="00710A82" w:rsidRPr="007B0F19" w:rsidRDefault="00710A82" w:rsidP="006F5F8E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0" w:name="_Ref325969766"/>
      <w:r w:rsidRPr="007B0F19">
        <w:rPr>
          <w:rFonts w:ascii="Tahoma" w:hAnsi="Tahoma" w:cs="Tahoma"/>
          <w:szCs w:val="20"/>
        </w:rPr>
        <w:t xml:space="preserve">Максимальная цена (стоимость) подлежащих оказанию Услуг по настоящему Договору составляет </w:t>
      </w:r>
      <w:r w:rsidR="006F5F8E">
        <w:rPr>
          <w:rFonts w:ascii="Tahoma" w:hAnsi="Tahoma" w:cs="Tahoma"/>
          <w:szCs w:val="20"/>
        </w:rPr>
        <w:t>15 232 134</w:t>
      </w:r>
      <w:r w:rsidRPr="007B0F19">
        <w:rPr>
          <w:rFonts w:ascii="Tahoma" w:hAnsi="Tahoma" w:cs="Tahoma"/>
          <w:szCs w:val="20"/>
        </w:rPr>
        <w:t xml:space="preserve"> (</w:t>
      </w:r>
      <w:r w:rsidR="006F5F8E">
        <w:rPr>
          <w:rFonts w:ascii="Tahoma" w:hAnsi="Tahoma" w:cs="Tahoma"/>
          <w:szCs w:val="20"/>
        </w:rPr>
        <w:t>п</w:t>
      </w:r>
      <w:r w:rsidR="006F5F8E" w:rsidRPr="006F5F8E">
        <w:rPr>
          <w:rFonts w:ascii="Tahoma" w:hAnsi="Tahoma" w:cs="Tahoma"/>
          <w:szCs w:val="20"/>
        </w:rPr>
        <w:t>ятнадцать миллионов двести тридцать две тысячи сто тридцать четыре</w:t>
      </w:r>
      <w:r w:rsidRPr="007B0F19">
        <w:rPr>
          <w:rFonts w:ascii="Tahoma" w:hAnsi="Tahoma" w:cs="Tahoma"/>
          <w:szCs w:val="20"/>
        </w:rPr>
        <w:t>) рубл</w:t>
      </w:r>
      <w:r w:rsidR="006F5F8E">
        <w:rPr>
          <w:rFonts w:ascii="Tahoma" w:hAnsi="Tahoma" w:cs="Tahoma"/>
          <w:szCs w:val="20"/>
        </w:rPr>
        <w:t>я</w:t>
      </w:r>
      <w:r w:rsidRPr="007B0F19">
        <w:rPr>
          <w:rFonts w:ascii="Tahoma" w:hAnsi="Tahoma" w:cs="Tahoma"/>
          <w:szCs w:val="20"/>
        </w:rPr>
        <w:t xml:space="preserve"> </w:t>
      </w:r>
      <w:r w:rsidR="006F5F8E">
        <w:rPr>
          <w:rFonts w:ascii="Tahoma" w:hAnsi="Tahoma" w:cs="Tahoma"/>
          <w:szCs w:val="20"/>
        </w:rPr>
        <w:t>00</w:t>
      </w:r>
      <w:r w:rsidRPr="007B0F19">
        <w:rPr>
          <w:rFonts w:ascii="Tahoma" w:hAnsi="Tahoma" w:cs="Tahoma"/>
          <w:szCs w:val="20"/>
        </w:rPr>
        <w:t xml:space="preserve"> копеек, в том числе НДС (20%) – </w:t>
      </w:r>
      <w:r w:rsidR="006F5F8E">
        <w:rPr>
          <w:rFonts w:ascii="Tahoma" w:hAnsi="Tahoma" w:cs="Tahoma"/>
          <w:szCs w:val="20"/>
        </w:rPr>
        <w:t>2 538 689</w:t>
      </w:r>
      <w:r w:rsidRPr="007B0F19">
        <w:rPr>
          <w:rFonts w:ascii="Tahoma" w:hAnsi="Tahoma" w:cs="Tahoma"/>
          <w:szCs w:val="20"/>
        </w:rPr>
        <w:t xml:space="preserve"> (</w:t>
      </w:r>
      <w:r w:rsidR="006F5F8E">
        <w:rPr>
          <w:rFonts w:ascii="Tahoma" w:hAnsi="Tahoma" w:cs="Tahoma"/>
          <w:szCs w:val="20"/>
        </w:rPr>
        <w:t>д</w:t>
      </w:r>
      <w:r w:rsidR="006F5F8E" w:rsidRPr="006F5F8E">
        <w:rPr>
          <w:rFonts w:ascii="Tahoma" w:hAnsi="Tahoma" w:cs="Tahoma"/>
          <w:szCs w:val="20"/>
        </w:rPr>
        <w:t>ва миллиона пятьсот тридцать восемь тысяч шестьсот восемьдесят девять</w:t>
      </w:r>
      <w:r w:rsidRPr="007B0F19">
        <w:rPr>
          <w:rFonts w:ascii="Tahoma" w:hAnsi="Tahoma" w:cs="Tahoma"/>
          <w:szCs w:val="20"/>
        </w:rPr>
        <w:t>) рубл</w:t>
      </w:r>
      <w:r w:rsidR="00B87A12">
        <w:rPr>
          <w:rFonts w:ascii="Tahoma" w:hAnsi="Tahoma" w:cs="Tahoma"/>
          <w:szCs w:val="20"/>
        </w:rPr>
        <w:t>ей</w:t>
      </w:r>
      <w:r w:rsidRPr="007B0F19">
        <w:rPr>
          <w:rFonts w:ascii="Tahoma" w:hAnsi="Tahoma" w:cs="Tahoma"/>
          <w:szCs w:val="20"/>
        </w:rPr>
        <w:t xml:space="preserve"> </w:t>
      </w:r>
      <w:r w:rsidR="006F5F8E">
        <w:rPr>
          <w:rFonts w:ascii="Tahoma" w:hAnsi="Tahoma" w:cs="Tahoma"/>
          <w:szCs w:val="20"/>
        </w:rPr>
        <w:t>00</w:t>
      </w:r>
      <w:r w:rsidRPr="007B0F19">
        <w:rPr>
          <w:rFonts w:ascii="Tahoma" w:hAnsi="Tahoma" w:cs="Tahoma"/>
          <w:szCs w:val="20"/>
        </w:rPr>
        <w:t xml:space="preserve"> копеек, далее по тексту </w:t>
      </w:r>
      <w:r w:rsidRPr="007B0F19">
        <w:rPr>
          <w:rFonts w:ascii="Tahoma" w:hAnsi="Tahoma" w:cs="Tahoma"/>
          <w:b/>
          <w:szCs w:val="20"/>
        </w:rPr>
        <w:t xml:space="preserve">«Цена Услуг». </w:t>
      </w:r>
      <w:r w:rsidRPr="007B0F19">
        <w:rPr>
          <w:rFonts w:ascii="Tahoma" w:hAnsi="Tahoma" w:cs="Tahoma"/>
          <w:szCs w:val="20"/>
        </w:rPr>
        <w:t>Окончательная «Цена Услуг» формируется</w:t>
      </w:r>
      <w:r w:rsidRPr="007B0F19">
        <w:rPr>
          <w:rFonts w:ascii="Tahoma" w:hAnsi="Tahoma" w:cs="Tahoma"/>
          <w:b/>
          <w:szCs w:val="20"/>
        </w:rPr>
        <w:t xml:space="preserve"> </w:t>
      </w:r>
      <w:r w:rsidRPr="007B0F19">
        <w:rPr>
          <w:rFonts w:ascii="Tahoma" w:hAnsi="Tahoma" w:cs="Tahoma"/>
          <w:szCs w:val="20"/>
        </w:rPr>
        <w:t>исходя из объема фактически оказанных услуг по цене единицы услуги, в размере, не превышающем размер максимального значения цены договора.</w:t>
      </w:r>
    </w:p>
    <w:p w14:paraId="482EE3A5" w14:textId="77777777" w:rsidR="00710A82" w:rsidRPr="007B0F19" w:rsidRDefault="00710A82" w:rsidP="00710A82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 xml:space="preserve">Цена единицы услуги указана в Приложении № 2 к Договору </w:t>
      </w:r>
      <w:r w:rsidRPr="007B0F19">
        <w:rPr>
          <w:rFonts w:ascii="Tahoma" w:hAnsi="Tahoma" w:cs="Tahoma"/>
          <w:spacing w:val="-7"/>
          <w:szCs w:val="20"/>
        </w:rPr>
        <w:t>«Тарифы на оказываемые услуги»</w:t>
      </w:r>
      <w:r w:rsidRPr="007B0F19">
        <w:rPr>
          <w:rFonts w:ascii="Tahoma" w:hAnsi="Tahoma" w:cs="Tahoma"/>
          <w:szCs w:val="20"/>
        </w:rPr>
        <w:t>. Недопустимо при заключении и исполнении договора увеличение цены единицы услуги.</w:t>
      </w:r>
    </w:p>
    <w:p w14:paraId="49E00995" w14:textId="77777777" w:rsidR="00710A82" w:rsidRPr="007B0F19" w:rsidRDefault="00710A82" w:rsidP="00710A82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Отсутствует ответственность Заказчика за неполную выборку услуги в объеме ниже максимального значение цены договора.</w:t>
      </w:r>
    </w:p>
    <w:bookmarkEnd w:id="0"/>
    <w:p w14:paraId="32DC6E66" w14:textId="77777777" w:rsidR="00710A82" w:rsidRPr="007B0F19" w:rsidRDefault="00710A82" w:rsidP="00710A82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вознаграждение.</w:t>
      </w:r>
    </w:p>
    <w:p w14:paraId="3ACCF52E" w14:textId="4D840DA7" w:rsidR="007F241D" w:rsidRPr="004457AD" w:rsidRDefault="00710A82" w:rsidP="00710A82">
      <w:pPr>
        <w:widowControl w:val="0"/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</w:t>
      </w:r>
      <w:r w:rsidR="007F241D" w:rsidRPr="004457AD">
        <w:rPr>
          <w:rFonts w:ascii="Tahoma" w:hAnsi="Tahoma" w:cs="Tahoma"/>
          <w:szCs w:val="20"/>
        </w:rPr>
        <w:t>.</w:t>
      </w:r>
    </w:p>
    <w:p w14:paraId="63E6C578" w14:textId="77777777" w:rsidR="007F241D" w:rsidRPr="004457AD" w:rsidRDefault="007F241D" w:rsidP="004457A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27326BAE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4457AD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14:paraId="5459B8F1" w14:textId="77777777" w:rsidR="007F241D" w:rsidRPr="004457AD" w:rsidRDefault="007F241D" w:rsidP="004457AD">
      <w:pPr>
        <w:pStyle w:val="afffa"/>
        <w:numPr>
          <w:ilvl w:val="1"/>
          <w:numId w:val="9"/>
        </w:numPr>
        <w:tabs>
          <w:tab w:val="left" w:pos="567"/>
        </w:tabs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bCs/>
          <w:color w:val="000000"/>
          <w:szCs w:val="20"/>
        </w:rPr>
        <w:t xml:space="preserve">Расчет за оказанные Услуги производится </w:t>
      </w:r>
      <w:r w:rsidRPr="004457AD">
        <w:rPr>
          <w:rFonts w:ascii="Tahoma" w:hAnsi="Tahoma" w:cs="Tahoma"/>
          <w:szCs w:val="20"/>
        </w:rPr>
        <w:t>Заказчиком с отсрочкой не менее 60 и не более 90 календарных дней с даты подписания акта сдачи приемки выполненных работ (оказанных услуг), при условии предоставления Заказчику полного комплекта документов на оплату по договору:</w:t>
      </w:r>
      <w:r w:rsidRPr="004457AD">
        <w:rPr>
          <w:rFonts w:ascii="Tahoma" w:eastAsia="Times New Roman" w:hAnsi="Tahoma" w:cs="Tahoma"/>
          <w:szCs w:val="20"/>
        </w:rPr>
        <w:t xml:space="preserve"> </w:t>
      </w:r>
    </w:p>
    <w:p w14:paraId="1118E160" w14:textId="77777777" w:rsidR="007F241D" w:rsidRPr="004457AD" w:rsidRDefault="007F241D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а) оригинал счета – 1 экз.;</w:t>
      </w:r>
    </w:p>
    <w:p w14:paraId="028AE1F7" w14:textId="77777777" w:rsidR="007F241D" w:rsidRPr="004457AD" w:rsidRDefault="007F241D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б) оригинал акта сдачи-приемки оказанных услуг </w:t>
      </w:r>
      <w:r w:rsidRPr="004457AD">
        <w:rPr>
          <w:rFonts w:ascii="Tahoma" w:hAnsi="Tahoma" w:cs="Tahoma"/>
          <w:bCs/>
          <w:color w:val="000000" w:themeColor="text1"/>
          <w:szCs w:val="20"/>
        </w:rPr>
        <w:t>или УПД</w:t>
      </w:r>
      <w:r w:rsidRPr="004457AD">
        <w:rPr>
          <w:rFonts w:ascii="Tahoma" w:eastAsia="Times New Roman" w:hAnsi="Tahoma" w:cs="Tahoma"/>
          <w:szCs w:val="20"/>
        </w:rPr>
        <w:t>, подписанного Сторонами – 2 экз.;</w:t>
      </w:r>
    </w:p>
    <w:p w14:paraId="250B7C27" w14:textId="77777777" w:rsidR="007F241D" w:rsidRPr="004457AD" w:rsidRDefault="007F241D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в) оригинал счета-фактуры – 1 экз.,</w:t>
      </w:r>
    </w:p>
    <w:p w14:paraId="44A69938" w14:textId="64229501" w:rsidR="007F241D" w:rsidRPr="004457AD" w:rsidRDefault="004354A0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путем перечисления денежных средств на расчетный счет Исполнителя или </w:t>
      </w:r>
      <w:r w:rsidR="004457AD" w:rsidRPr="004457AD">
        <w:rPr>
          <w:rFonts w:ascii="Tahoma" w:eastAsia="Times New Roman" w:hAnsi="Tahoma" w:cs="Tahoma"/>
          <w:szCs w:val="20"/>
        </w:rPr>
        <w:t>иными способами,</w:t>
      </w:r>
      <w:r w:rsidRPr="004457AD">
        <w:rPr>
          <w:rFonts w:ascii="Tahoma" w:eastAsia="Times New Roman" w:hAnsi="Tahoma" w:cs="Tahoma"/>
          <w:szCs w:val="20"/>
        </w:rPr>
        <w:t xml:space="preserve"> не противоречащими законодательству РФ,</w:t>
      </w:r>
      <w:r w:rsidRPr="004457AD">
        <w:rPr>
          <w:rFonts w:ascii="Tahoma" w:eastAsia="Times New Roman" w:hAnsi="Tahoma" w:cs="Tahoma"/>
          <w:i/>
          <w:szCs w:val="20"/>
        </w:rPr>
        <w:t xml:space="preserve"> в том числе путем передачи векселей и пр.</w:t>
      </w:r>
    </w:p>
    <w:p w14:paraId="332D4941" w14:textId="4E07365C" w:rsidR="004354A0" w:rsidRPr="004457AD" w:rsidRDefault="004354A0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 w:rsidRPr="004457AD">
        <w:rPr>
          <w:rFonts w:ascii="Tahoma" w:eastAsia="Times New Roman" w:hAnsi="Tahoma" w:cs="Tahoma"/>
          <w:b/>
          <w:color w:val="FF0000"/>
          <w:szCs w:val="20"/>
        </w:rPr>
        <w:lastRenderedPageBreak/>
        <w:t xml:space="preserve">В случае заключения Договора с СМСП </w:t>
      </w:r>
      <w:proofErr w:type="spellStart"/>
      <w:r w:rsidRPr="004457AD">
        <w:rPr>
          <w:rFonts w:ascii="Tahoma" w:eastAsia="Times New Roman" w:hAnsi="Tahoma" w:cs="Tahoma"/>
          <w:b/>
          <w:color w:val="FF0000"/>
          <w:szCs w:val="20"/>
        </w:rPr>
        <w:t>п.п</w:t>
      </w:r>
      <w:proofErr w:type="spellEnd"/>
      <w:r w:rsidRPr="004457AD">
        <w:rPr>
          <w:rFonts w:ascii="Tahoma" w:eastAsia="Times New Roman" w:hAnsi="Tahoma" w:cs="Tahoma"/>
          <w:b/>
          <w:color w:val="FF0000"/>
          <w:szCs w:val="20"/>
        </w:rPr>
        <w:t xml:space="preserve">. </w:t>
      </w:r>
      <w:r w:rsidRPr="004457AD">
        <w:rPr>
          <w:rFonts w:ascii="Tahoma" w:eastAsia="Times New Roman" w:hAnsi="Tahoma" w:cs="Tahoma"/>
          <w:b/>
          <w:color w:val="FF0000"/>
          <w:szCs w:val="20"/>
          <w:lang w:val="en-US"/>
        </w:rPr>
        <w:t>b</w:t>
      </w:r>
      <w:r w:rsidRPr="004457AD">
        <w:rPr>
          <w:rFonts w:ascii="Tahoma" w:eastAsia="Times New Roman" w:hAnsi="Tahoma" w:cs="Tahoma"/>
          <w:b/>
          <w:color w:val="FF0000"/>
          <w:szCs w:val="20"/>
        </w:rPr>
        <w:t>) п.3.1. излагается в следующей редакции:</w:t>
      </w:r>
      <w:r w:rsidRPr="004457AD">
        <w:rPr>
          <w:rFonts w:ascii="Tahoma" w:hAnsi="Tahoma" w:cs="Tahoma"/>
          <w:szCs w:val="20"/>
        </w:rPr>
        <w:t xml:space="preserve"> </w:t>
      </w:r>
    </w:p>
    <w:p w14:paraId="6B601B97" w14:textId="693174FA" w:rsidR="004354A0" w:rsidRPr="004457AD" w:rsidRDefault="004354A0" w:rsidP="004457AD">
      <w:pPr>
        <w:pStyle w:val="afffa"/>
        <w:tabs>
          <w:tab w:val="left" w:pos="567"/>
        </w:tabs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4457AD">
        <w:rPr>
          <w:rFonts w:ascii="Tahoma" w:hAnsi="Tahoma" w:cs="Tahoma"/>
          <w:bCs/>
          <w:color w:val="000000"/>
          <w:szCs w:val="20"/>
        </w:rPr>
        <w:t xml:space="preserve">окончательный расчёт </w:t>
      </w:r>
      <w:r w:rsidRPr="004457AD">
        <w:rPr>
          <w:rFonts w:ascii="Tahoma" w:hAnsi="Tahoma" w:cs="Tahoma"/>
          <w:bCs/>
          <w:color w:val="000000" w:themeColor="text1"/>
          <w:szCs w:val="20"/>
        </w:rPr>
        <w:t xml:space="preserve">за оказанные Услуги, производится </w:t>
      </w:r>
      <w:r w:rsidRPr="004457AD">
        <w:rPr>
          <w:rFonts w:ascii="Tahoma" w:hAnsi="Tahoma" w:cs="Tahoma"/>
          <w:color w:val="000000" w:themeColor="text1"/>
          <w:szCs w:val="20"/>
        </w:rPr>
        <w:t>в течение 7 рабочих дней с даты подписания Заказчиком подписанного и направленного Исполнителем акта сдачи-приемки оказанных Услуг на основании выставленного Исполнителем 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РФ, в том чис</w:t>
      </w:r>
      <w:r w:rsidR="00097D71" w:rsidRPr="004457AD">
        <w:rPr>
          <w:rFonts w:ascii="Tahoma" w:hAnsi="Tahoma" w:cs="Tahoma"/>
          <w:color w:val="000000" w:themeColor="text1"/>
          <w:szCs w:val="20"/>
        </w:rPr>
        <w:t>ле путем передачи векселей и пр</w:t>
      </w:r>
      <w:r w:rsidRPr="004457AD">
        <w:rPr>
          <w:rFonts w:ascii="Tahoma" w:eastAsia="Times New Roman" w:hAnsi="Tahoma" w:cs="Tahoma"/>
          <w:i/>
          <w:szCs w:val="20"/>
        </w:rPr>
        <w:t xml:space="preserve">. </w:t>
      </w:r>
    </w:p>
    <w:p w14:paraId="30366E2C" w14:textId="77777777" w:rsidR="004354A0" w:rsidRPr="004457AD" w:rsidRDefault="004354A0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</w:p>
    <w:p w14:paraId="5BDBE1A4" w14:textId="77777777" w:rsidR="00813B82" w:rsidRPr="004457AD" w:rsidRDefault="00813B82" w:rsidP="004457AD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hAnsi="Tahoma" w:cs="Tahoma"/>
          <w:color w:val="000000" w:themeColor="text1"/>
          <w:szCs w:val="20"/>
        </w:rPr>
        <w:t>Счет-фактура выставляется Исполнителем в сроки и в соответствии с требованиями НК РФ.</w:t>
      </w:r>
      <w:r w:rsidRPr="004457AD">
        <w:rPr>
          <w:rFonts w:ascii="Tahoma" w:eastAsia="Times New Roman" w:hAnsi="Tahoma" w:cs="Tahoma"/>
          <w:szCs w:val="20"/>
        </w:rPr>
        <w:t xml:space="preserve"> </w:t>
      </w:r>
    </w:p>
    <w:p w14:paraId="1D6C44B8" w14:textId="7D2C2DF4" w:rsidR="00813B82" w:rsidRPr="004457AD" w:rsidRDefault="00813B82" w:rsidP="004457AD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4457AD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4457AD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14:paraId="5D950F26" w14:textId="77777777" w:rsidR="00813B82" w:rsidRPr="004457AD" w:rsidRDefault="00813B82" w:rsidP="004457AD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</w:t>
      </w:r>
    </w:p>
    <w:p w14:paraId="3A730982" w14:textId="77777777" w:rsidR="00813B82" w:rsidRPr="004457AD" w:rsidRDefault="00813B82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Style w:val="afff7"/>
          <w:rFonts w:ascii="Tahoma" w:eastAsia="Times New Roman" w:hAnsi="Tahoma" w:cs="Tahoma"/>
          <w:i/>
          <w:szCs w:val="20"/>
        </w:rPr>
        <w:footnoteReference w:id="1"/>
      </w:r>
      <w:r w:rsidRPr="004457AD">
        <w:rPr>
          <w:rFonts w:ascii="Tahoma" w:eastAsia="Times New Roman" w:hAnsi="Tahoma" w:cs="Tahoma"/>
          <w:szCs w:val="20"/>
        </w:rPr>
        <w:t>В каждом из следующих случаев:</w:t>
      </w:r>
    </w:p>
    <w:p w14:paraId="6A409EDC" w14:textId="77777777" w:rsidR="00813B82" w:rsidRPr="004457AD" w:rsidRDefault="00813B82" w:rsidP="004457AD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14:paraId="4C1B4792" w14:textId="77777777" w:rsidR="00813B82" w:rsidRPr="004457AD" w:rsidRDefault="00813B82" w:rsidP="004457AD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14:paraId="4D958A39" w14:textId="77777777" w:rsidR="00813B82" w:rsidRPr="004457AD" w:rsidRDefault="00813B82" w:rsidP="004457AD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7CE492E8" w14:textId="77777777" w:rsidR="00813B82" w:rsidRPr="004457AD" w:rsidRDefault="00813B82" w:rsidP="004457AD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14:paraId="67E4C531" w14:textId="77777777" w:rsidR="00813B82" w:rsidRPr="004457AD" w:rsidRDefault="00813B82" w:rsidP="004457AD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14:paraId="4E6DCCD4" w14:textId="22EBDADC" w:rsidR="00813B82" w:rsidRPr="004457AD" w:rsidRDefault="00813B82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14:paraId="6557CDA9" w14:textId="77777777" w:rsidR="00813B82" w:rsidRPr="004457AD" w:rsidRDefault="00813B82" w:rsidP="004457AD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14:paraId="7479B4C4" w14:textId="77777777" w:rsidR="00813B82" w:rsidRPr="004457AD" w:rsidRDefault="00813B82" w:rsidP="004457AD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14:paraId="7C18C460" w14:textId="3180EC82" w:rsidR="00813B82" w:rsidRPr="004457AD" w:rsidRDefault="00813B82" w:rsidP="004457AD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Исполнитель обязуется в течение 10 дней по истечении месяца, в котором были оказаны Услуги/по запросам Заказчика, предоставлять Заказчику следующую информацию:</w:t>
      </w:r>
    </w:p>
    <w:p w14:paraId="5D329CC5" w14:textId="77777777" w:rsidR="00813B82" w:rsidRPr="004457AD" w:rsidRDefault="00813B82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14:paraId="79B5222E" w14:textId="77777777" w:rsidR="00813B82" w:rsidRPr="004457AD" w:rsidRDefault="00813B82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14:paraId="34ED3F24" w14:textId="77777777" w:rsidR="00813B82" w:rsidRPr="004457AD" w:rsidRDefault="00813B82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0C9C0872" w14:textId="77777777" w:rsidR="00813B82" w:rsidRPr="004457AD" w:rsidRDefault="00813B82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58FCB203" w14:textId="77777777" w:rsidR="00813B82" w:rsidRPr="004457AD" w:rsidRDefault="00813B82" w:rsidP="004457AD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71460A8F" w14:textId="628AD1C3" w:rsidR="00813B82" w:rsidRPr="004457AD" w:rsidRDefault="00813B82" w:rsidP="004457AD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Обязанности, указанные в п.3.</w:t>
      </w:r>
      <w:r w:rsidR="0089177A" w:rsidRPr="004457AD">
        <w:rPr>
          <w:rFonts w:ascii="Tahoma" w:eastAsia="Times New Roman" w:hAnsi="Tahoma" w:cs="Tahoma"/>
          <w:szCs w:val="20"/>
        </w:rPr>
        <w:t>5</w:t>
      </w:r>
      <w:r w:rsidRPr="004457AD">
        <w:rPr>
          <w:rFonts w:ascii="Tahoma" w:eastAsia="Times New Roman" w:hAnsi="Tahoma" w:cs="Tahoma"/>
          <w:szCs w:val="20"/>
        </w:rPr>
        <w:t>. Договора, сохраняются за Исполнителем после окончания срока действия Договора в отношении услуг, оказанных по Договору.</w:t>
      </w:r>
    </w:p>
    <w:p w14:paraId="270FF840" w14:textId="77777777" w:rsidR="00813B82" w:rsidRPr="004457AD" w:rsidRDefault="00813B82" w:rsidP="004457AD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2AB38319" w14:textId="77777777" w:rsidR="00813B82" w:rsidRPr="004457AD" w:rsidRDefault="00813B82" w:rsidP="004457AD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6234A8BA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lastRenderedPageBreak/>
        <w:t>Срок оказания Услуг</w:t>
      </w:r>
    </w:p>
    <w:p w14:paraId="1939DCB0" w14:textId="3412934E" w:rsidR="007F241D" w:rsidRPr="004457AD" w:rsidRDefault="00F56726" w:rsidP="004457AD">
      <w:pPr>
        <w:widowControl w:val="0"/>
        <w:numPr>
          <w:ilvl w:val="1"/>
          <w:numId w:val="5"/>
        </w:numPr>
        <w:tabs>
          <w:tab w:val="clear" w:pos="1866"/>
          <w:tab w:val="left" w:pos="567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Срок</w:t>
      </w:r>
      <w:r w:rsidR="007F241D" w:rsidRPr="004457AD">
        <w:rPr>
          <w:rFonts w:ascii="Tahoma" w:hAnsi="Tahoma" w:cs="Tahoma"/>
          <w:szCs w:val="20"/>
        </w:rPr>
        <w:t xml:space="preserve"> оказания Услуг:</w:t>
      </w:r>
      <w:r w:rsidRPr="004457AD">
        <w:rPr>
          <w:rFonts w:ascii="Tahoma" w:hAnsi="Tahoma" w:cs="Tahoma"/>
          <w:szCs w:val="20"/>
        </w:rPr>
        <w:t xml:space="preserve"> </w:t>
      </w:r>
      <w:r w:rsidR="00710A82">
        <w:rPr>
          <w:rFonts w:ascii="Tahoma" w:eastAsia="Times New Roman" w:hAnsi="Tahoma" w:cs="Tahoma"/>
          <w:szCs w:val="20"/>
        </w:rPr>
        <w:t>с даты заключения Д</w:t>
      </w:r>
      <w:r w:rsidR="00710A82" w:rsidRPr="007C1A84">
        <w:rPr>
          <w:rFonts w:ascii="Tahoma" w:eastAsia="Times New Roman" w:hAnsi="Tahoma" w:cs="Tahoma"/>
          <w:szCs w:val="20"/>
        </w:rPr>
        <w:t>оговора до 31.12.2024</w:t>
      </w:r>
      <w:r w:rsidR="00F53F64" w:rsidRPr="004457AD">
        <w:rPr>
          <w:rFonts w:ascii="Tahoma" w:hAnsi="Tahoma" w:cs="Tahoma"/>
          <w:bCs/>
          <w:szCs w:val="20"/>
        </w:rPr>
        <w:t>.</w:t>
      </w:r>
    </w:p>
    <w:p w14:paraId="5BD3FBBE" w14:textId="4207BA7E" w:rsidR="007F241D" w:rsidRPr="004457AD" w:rsidRDefault="007F241D" w:rsidP="004457AD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Услуги по настоящему Договору должны быть начаты, произведены и завершены в соответствии </w:t>
      </w:r>
      <w:r w:rsidR="004457AD" w:rsidRPr="004457AD">
        <w:rPr>
          <w:rFonts w:ascii="Tahoma" w:hAnsi="Tahoma" w:cs="Tahoma"/>
          <w:szCs w:val="20"/>
        </w:rPr>
        <w:t>со сроками,</w:t>
      </w:r>
      <w:r w:rsidRPr="004457AD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14:paraId="6E6D7D84" w14:textId="77777777" w:rsidR="007F241D" w:rsidRPr="004457AD" w:rsidRDefault="007F241D" w:rsidP="004457AD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14:paraId="79751474" w14:textId="77777777" w:rsidR="007F241D" w:rsidRPr="004457AD" w:rsidRDefault="007F241D" w:rsidP="004457AD">
      <w:pPr>
        <w:pStyle w:val="afffd"/>
        <w:tabs>
          <w:tab w:val="left" w:pos="567"/>
          <w:tab w:val="num" w:pos="851"/>
        </w:tabs>
        <w:spacing w:after="0"/>
        <w:jc w:val="both"/>
        <w:rPr>
          <w:rFonts w:ascii="Tahoma" w:hAnsi="Tahoma" w:cs="Tahoma"/>
        </w:rPr>
      </w:pPr>
      <w:r w:rsidRPr="004457AD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14:paraId="1B9EAEBD" w14:textId="77777777" w:rsidR="007F241D" w:rsidRPr="004457AD" w:rsidRDefault="007F241D" w:rsidP="004457AD">
      <w:pPr>
        <w:pStyle w:val="30"/>
        <w:keepNext w:val="0"/>
        <w:keepLines w:val="0"/>
        <w:widowControl w:val="0"/>
        <w:tabs>
          <w:tab w:val="left" w:pos="567"/>
        </w:tabs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31A2413B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14:paraId="08ECF77D" w14:textId="23E8C202" w:rsidR="00604CDF" w:rsidRPr="004457AD" w:rsidRDefault="00604CDF" w:rsidP="004457AD">
      <w:pPr>
        <w:widowControl w:val="0"/>
        <w:numPr>
          <w:ilvl w:val="1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457AD">
        <w:rPr>
          <w:rFonts w:ascii="Tahoma" w:hAnsi="Tahoma" w:cs="Tahoma"/>
          <w:b/>
          <w:szCs w:val="20"/>
        </w:rPr>
        <w:t xml:space="preserve">Порядок оказания Услуг </w:t>
      </w:r>
    </w:p>
    <w:p w14:paraId="05DF361A" w14:textId="77777777" w:rsidR="00604CDF" w:rsidRPr="004457AD" w:rsidRDefault="00604CDF" w:rsidP="004457AD">
      <w:pPr>
        <w:pStyle w:val="afffa"/>
        <w:numPr>
          <w:ilvl w:val="2"/>
          <w:numId w:val="5"/>
        </w:numPr>
        <w:tabs>
          <w:tab w:val="clear" w:pos="2292"/>
          <w:tab w:val="num" w:pos="0"/>
          <w:tab w:val="left" w:pos="567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Исполнитель </w:t>
      </w:r>
      <w:r w:rsidRPr="004457AD">
        <w:rPr>
          <w:rFonts w:ascii="Tahoma" w:eastAsia="Times New Roman" w:hAnsi="Tahoma" w:cs="Tahoma"/>
          <w:szCs w:val="20"/>
        </w:rPr>
        <w:t>заверяет и гарантирует что:</w:t>
      </w:r>
    </w:p>
    <w:p w14:paraId="5F2B460E" w14:textId="77777777" w:rsidR="00604CDF" w:rsidRPr="004457AD" w:rsidRDefault="00604CDF" w:rsidP="004457AD">
      <w:pPr>
        <w:widowControl w:val="0"/>
        <w:shd w:val="clear" w:color="auto" w:fill="FFFFFF"/>
        <w:tabs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14:paraId="1A2B7349" w14:textId="77777777" w:rsidR="00604CDF" w:rsidRPr="004457AD" w:rsidRDefault="00604CDF" w:rsidP="004457AD">
      <w:pPr>
        <w:widowControl w:val="0"/>
        <w:shd w:val="clear" w:color="auto" w:fill="FFFFFF"/>
        <w:tabs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14:paraId="0FF27617" w14:textId="77777777" w:rsidR="00604CDF" w:rsidRPr="004457AD" w:rsidRDefault="00604CDF" w:rsidP="004457AD">
      <w:pPr>
        <w:widowControl w:val="0"/>
        <w:shd w:val="clear" w:color="auto" w:fill="FFFFFF"/>
        <w:tabs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14:paraId="63A8F72B" w14:textId="77777777" w:rsidR="00604CDF" w:rsidRPr="004457AD" w:rsidRDefault="00604CDF" w:rsidP="004457AD">
      <w:pPr>
        <w:widowControl w:val="0"/>
        <w:shd w:val="clear" w:color="auto" w:fill="FFFFFF"/>
        <w:tabs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641F09E8" w14:textId="77777777" w:rsidR="00604CDF" w:rsidRPr="004457AD" w:rsidRDefault="00604CDF" w:rsidP="004457AD">
      <w:pPr>
        <w:widowControl w:val="0"/>
        <w:shd w:val="clear" w:color="auto" w:fill="FFFFFF"/>
        <w:tabs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14:paraId="15CBE898" w14:textId="36A225F4" w:rsidR="00604CDF" w:rsidRPr="004457AD" w:rsidRDefault="00604CDF" w:rsidP="004457AD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Фотосъемка и/или видеосъёмка, аудиозапись (в </w:t>
      </w:r>
      <w:proofErr w:type="spellStart"/>
      <w:r w:rsidRPr="004457AD">
        <w:rPr>
          <w:rFonts w:ascii="Tahoma" w:hAnsi="Tahoma" w:cs="Tahoma"/>
          <w:szCs w:val="20"/>
        </w:rPr>
        <w:t>т.ч</w:t>
      </w:r>
      <w:proofErr w:type="spellEnd"/>
      <w:r w:rsidRPr="004457AD">
        <w:rPr>
          <w:rFonts w:ascii="Tahoma" w:hAnsi="Tahoma" w:cs="Tahoma"/>
          <w:szCs w:val="20"/>
        </w:rPr>
        <w:t>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14:paraId="25AB0890" w14:textId="77777777" w:rsidR="007F241D" w:rsidRPr="004457AD" w:rsidRDefault="007F241D" w:rsidP="004457AD">
      <w:pPr>
        <w:pStyle w:val="afffa"/>
        <w:numPr>
          <w:ilvl w:val="2"/>
          <w:numId w:val="5"/>
        </w:numPr>
        <w:tabs>
          <w:tab w:val="clear" w:pos="2292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4457AD">
        <w:rPr>
          <w:rFonts w:ascii="Tahoma" w:hAnsi="Tahoma" w:cs="Tahoma"/>
          <w:b/>
          <w:szCs w:val="20"/>
        </w:rPr>
        <w:t>Исполнитель обязан:</w:t>
      </w:r>
    </w:p>
    <w:p w14:paraId="2D7433FC" w14:textId="77777777" w:rsidR="007F241D" w:rsidRPr="004457AD" w:rsidRDefault="007F241D" w:rsidP="004457AD">
      <w:pPr>
        <w:pStyle w:val="afffa"/>
        <w:numPr>
          <w:ilvl w:val="3"/>
          <w:numId w:val="5"/>
        </w:numPr>
        <w:tabs>
          <w:tab w:val="clear" w:pos="2718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Обеспечить подключение к Услугам с момента подписания договора.</w:t>
      </w:r>
    </w:p>
    <w:p w14:paraId="5DFB22D0" w14:textId="77777777" w:rsidR="009B2408" w:rsidRPr="004457AD" w:rsidRDefault="007F241D" w:rsidP="004457AD">
      <w:pPr>
        <w:pStyle w:val="afffa"/>
        <w:numPr>
          <w:ilvl w:val="3"/>
          <w:numId w:val="5"/>
        </w:numPr>
        <w:tabs>
          <w:tab w:val="clear" w:pos="2718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pacing w:val="-4"/>
          <w:szCs w:val="20"/>
        </w:rPr>
        <w:t>С</w:t>
      </w:r>
      <w:r w:rsidRPr="004457AD">
        <w:rPr>
          <w:rFonts w:ascii="Tahoma" w:hAnsi="Tahoma" w:cs="Tahoma"/>
          <w:szCs w:val="20"/>
        </w:rPr>
        <w:t>овместно со специалистами Заказчика подключиться к «Личному кабинету Клиента» Исполнителя и провести тестирование Услуг.</w:t>
      </w:r>
    </w:p>
    <w:p w14:paraId="06735E5B" w14:textId="77777777" w:rsidR="007F241D" w:rsidRPr="004457AD" w:rsidRDefault="007F241D" w:rsidP="004457AD">
      <w:pPr>
        <w:pStyle w:val="afffa"/>
        <w:numPr>
          <w:ilvl w:val="3"/>
          <w:numId w:val="5"/>
        </w:numPr>
        <w:tabs>
          <w:tab w:val="clear" w:pos="2718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 xml:space="preserve">Предоставлять Услуги, отвечающие требованиям по качеству и надежности 24 часа в сутки. Отправка основного объема сообщений ежедневно с 6:00 до 22:00 </w:t>
      </w:r>
      <w:proofErr w:type="spellStart"/>
      <w:r w:rsidRPr="004457AD">
        <w:rPr>
          <w:rFonts w:ascii="Tahoma" w:hAnsi="Tahoma" w:cs="Tahoma"/>
          <w:bCs/>
          <w:szCs w:val="20"/>
        </w:rPr>
        <w:t>Мск</w:t>
      </w:r>
      <w:proofErr w:type="spellEnd"/>
      <w:r w:rsidRPr="004457AD">
        <w:rPr>
          <w:rFonts w:ascii="Tahoma" w:hAnsi="Tahoma" w:cs="Tahoma"/>
          <w:bCs/>
          <w:szCs w:val="20"/>
        </w:rPr>
        <w:t xml:space="preserve">. </w:t>
      </w:r>
      <w:r w:rsidR="00901D33" w:rsidRPr="004457AD">
        <w:rPr>
          <w:rFonts w:ascii="Tahoma" w:hAnsi="Tahoma" w:cs="Tahoma"/>
          <w:bCs/>
          <w:szCs w:val="20"/>
        </w:rPr>
        <w:t xml:space="preserve">По получению статусов ежедневно, круглосуточно. </w:t>
      </w:r>
    </w:p>
    <w:p w14:paraId="12F785E7" w14:textId="77777777" w:rsidR="007F241D" w:rsidRPr="004457AD" w:rsidRDefault="007F241D" w:rsidP="004457AD">
      <w:pPr>
        <w:pStyle w:val="afffa"/>
        <w:numPr>
          <w:ilvl w:val="3"/>
          <w:numId w:val="5"/>
        </w:numPr>
        <w:tabs>
          <w:tab w:val="clear" w:pos="2718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>Процент доставки сообщений платформы оператора должен составлять 99.9% от общего количества отправленных сообщений, за исключением случаев, когда у абонента нет мессенджера, абонент заблокировал прием сообщений от бизнес-аккаунтов, либо других определенных сетями операторов случаев.</w:t>
      </w:r>
    </w:p>
    <w:p w14:paraId="3CD8B547" w14:textId="77777777" w:rsidR="007F241D" w:rsidRPr="004457AD" w:rsidRDefault="007F241D" w:rsidP="004457AD">
      <w:pPr>
        <w:pStyle w:val="afffa"/>
        <w:numPr>
          <w:ilvl w:val="3"/>
          <w:numId w:val="5"/>
        </w:numPr>
        <w:tabs>
          <w:tab w:val="clear" w:pos="2718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>При рассылке Сообщений обеспечить:</w:t>
      </w:r>
    </w:p>
    <w:p w14:paraId="60AF2DC5" w14:textId="77777777" w:rsidR="007F241D" w:rsidRPr="004457AD" w:rsidRDefault="007F241D" w:rsidP="004457AD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 xml:space="preserve">возможность </w:t>
      </w:r>
      <w:r w:rsidRPr="004457AD">
        <w:rPr>
          <w:rFonts w:ascii="Tahoma" w:hAnsi="Tahoma" w:cs="Tahoma"/>
          <w:szCs w:val="20"/>
        </w:rPr>
        <w:t>проверки статуса доставки С</w:t>
      </w:r>
      <w:r w:rsidRPr="004457AD">
        <w:rPr>
          <w:rFonts w:ascii="Tahoma" w:hAnsi="Tahoma" w:cs="Tahoma"/>
          <w:bCs/>
          <w:szCs w:val="20"/>
        </w:rPr>
        <w:t xml:space="preserve">ообщений, в </w:t>
      </w:r>
      <w:proofErr w:type="spellStart"/>
      <w:r w:rsidRPr="004457AD">
        <w:rPr>
          <w:rFonts w:ascii="Tahoma" w:hAnsi="Tahoma" w:cs="Tahoma"/>
          <w:bCs/>
          <w:szCs w:val="20"/>
        </w:rPr>
        <w:t>т.ч</w:t>
      </w:r>
      <w:proofErr w:type="spellEnd"/>
      <w:r w:rsidRPr="004457AD">
        <w:rPr>
          <w:rFonts w:ascii="Tahoma" w:hAnsi="Tahoma" w:cs="Tahoma"/>
          <w:bCs/>
          <w:szCs w:val="20"/>
        </w:rPr>
        <w:t xml:space="preserve">. через </w:t>
      </w:r>
      <w:r w:rsidRPr="004457AD">
        <w:rPr>
          <w:rFonts w:ascii="Tahoma" w:hAnsi="Tahoma" w:cs="Tahoma"/>
          <w:bCs/>
          <w:szCs w:val="20"/>
          <w:lang w:val="en-US"/>
        </w:rPr>
        <w:t>API</w:t>
      </w:r>
      <w:r w:rsidRPr="004457AD">
        <w:rPr>
          <w:rFonts w:ascii="Tahoma" w:hAnsi="Tahoma" w:cs="Tahoma"/>
          <w:szCs w:val="20"/>
        </w:rPr>
        <w:t>;</w:t>
      </w:r>
    </w:p>
    <w:p w14:paraId="3B7BDB9F" w14:textId="77777777" w:rsidR="007F241D" w:rsidRPr="004457AD" w:rsidRDefault="007F241D" w:rsidP="004457AD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szCs w:val="20"/>
        </w:rPr>
        <w:t>возможность проверки баланса/объема израсходованных средств;</w:t>
      </w:r>
    </w:p>
    <w:p w14:paraId="19A542AC" w14:textId="77777777" w:rsidR="007F241D" w:rsidRPr="004457AD" w:rsidRDefault="00895438" w:rsidP="004457AD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szCs w:val="20"/>
        </w:rPr>
        <w:t xml:space="preserve">Для интеграции сервиса рассылки сообщений в автоматизированную систему предприятия (или WEB - сайт предприятия) </w:t>
      </w:r>
      <w:r w:rsidR="007F241D" w:rsidRPr="004457AD">
        <w:rPr>
          <w:rFonts w:ascii="Tahoma" w:hAnsi="Tahoma" w:cs="Tahoma"/>
          <w:bCs/>
          <w:szCs w:val="20"/>
        </w:rPr>
        <w:t xml:space="preserve">возможность рассылки Сообщений через </w:t>
      </w:r>
      <w:r w:rsidR="007F241D" w:rsidRPr="004457AD">
        <w:rPr>
          <w:rFonts w:ascii="Tahoma" w:hAnsi="Tahoma" w:cs="Tahoma"/>
          <w:bCs/>
          <w:szCs w:val="20"/>
          <w:lang w:val="en-US"/>
        </w:rPr>
        <w:t>API</w:t>
      </w:r>
      <w:r w:rsidR="007F241D" w:rsidRPr="004457AD">
        <w:rPr>
          <w:rFonts w:ascii="Tahoma" w:hAnsi="Tahoma" w:cs="Tahoma"/>
          <w:bCs/>
          <w:szCs w:val="20"/>
        </w:rPr>
        <w:t xml:space="preserve"> функции (протокол </w:t>
      </w:r>
      <w:r w:rsidR="007F241D" w:rsidRPr="004457AD">
        <w:rPr>
          <w:rFonts w:ascii="Tahoma" w:hAnsi="Tahoma" w:cs="Tahoma"/>
          <w:bCs/>
          <w:szCs w:val="20"/>
          <w:lang w:val="en-US"/>
        </w:rPr>
        <w:t>HTTP</w:t>
      </w:r>
      <w:r w:rsidR="007F241D" w:rsidRPr="004457AD">
        <w:rPr>
          <w:rFonts w:ascii="Tahoma" w:hAnsi="Tahoma" w:cs="Tahoma"/>
          <w:bCs/>
          <w:szCs w:val="20"/>
        </w:rPr>
        <w:t xml:space="preserve"> или </w:t>
      </w:r>
      <w:r w:rsidR="007F241D" w:rsidRPr="004457AD">
        <w:rPr>
          <w:rFonts w:ascii="Tahoma" w:hAnsi="Tahoma" w:cs="Tahoma"/>
          <w:bCs/>
          <w:szCs w:val="20"/>
          <w:lang w:val="en-US"/>
        </w:rPr>
        <w:t>HTTPS</w:t>
      </w:r>
      <w:r w:rsidR="007F241D" w:rsidRPr="004457AD">
        <w:rPr>
          <w:rFonts w:ascii="Tahoma" w:hAnsi="Tahoma" w:cs="Tahoma"/>
          <w:bCs/>
          <w:szCs w:val="20"/>
        </w:rPr>
        <w:t xml:space="preserve">), где </w:t>
      </w:r>
      <w:r w:rsidR="007F241D" w:rsidRPr="004457AD">
        <w:rPr>
          <w:rFonts w:ascii="Tahoma" w:hAnsi="Tahoma" w:cs="Tahoma"/>
          <w:bCs/>
          <w:szCs w:val="20"/>
          <w:lang w:val="en-US"/>
        </w:rPr>
        <w:t>API</w:t>
      </w:r>
      <w:r w:rsidR="007F241D" w:rsidRPr="004457AD">
        <w:rPr>
          <w:rFonts w:ascii="Tahoma" w:hAnsi="Tahoma" w:cs="Tahoma"/>
          <w:bCs/>
          <w:szCs w:val="20"/>
        </w:rPr>
        <w:t xml:space="preserve"> функции должны позволять:</w:t>
      </w:r>
    </w:p>
    <w:p w14:paraId="73FB8724" w14:textId="77777777" w:rsidR="00E02DC3" w:rsidRPr="004457AD" w:rsidRDefault="00E02DC3" w:rsidP="004457AD">
      <w:pPr>
        <w:pStyle w:val="afffa"/>
        <w:numPr>
          <w:ilvl w:val="0"/>
          <w:numId w:val="18"/>
        </w:numPr>
        <w:tabs>
          <w:tab w:val="left" w:pos="567"/>
        </w:tabs>
        <w:spacing w:after="0" w:line="240" w:lineRule="auto"/>
        <w:ind w:left="426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 xml:space="preserve">Отправлять сообщения - уведомления (при отправке через API должен вернуть уникальный ID номер зарегистрированного для рассылки сообщения); </w:t>
      </w:r>
    </w:p>
    <w:p w14:paraId="137C54EF" w14:textId="77777777" w:rsidR="007F241D" w:rsidRPr="004457AD" w:rsidRDefault="007F241D" w:rsidP="004457AD">
      <w:pPr>
        <w:pStyle w:val="afffa"/>
        <w:numPr>
          <w:ilvl w:val="0"/>
          <w:numId w:val="18"/>
        </w:numPr>
        <w:tabs>
          <w:tab w:val="left" w:pos="567"/>
        </w:tabs>
        <w:spacing w:after="0" w:line="240" w:lineRule="auto"/>
        <w:ind w:left="426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процедур;</w:t>
      </w:r>
    </w:p>
    <w:p w14:paraId="23D31B2F" w14:textId="77777777" w:rsidR="007F241D" w:rsidRPr="004457AD" w:rsidRDefault="007F241D" w:rsidP="004457AD">
      <w:pPr>
        <w:pStyle w:val="afffa"/>
        <w:numPr>
          <w:ilvl w:val="0"/>
          <w:numId w:val="18"/>
        </w:numPr>
        <w:tabs>
          <w:tab w:val="left" w:pos="567"/>
        </w:tabs>
        <w:spacing w:after="0" w:line="240" w:lineRule="auto"/>
        <w:ind w:left="426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 xml:space="preserve">получать статус отправленного Сообщения, через </w:t>
      </w:r>
      <w:r w:rsidRPr="004457AD">
        <w:rPr>
          <w:rFonts w:ascii="Tahoma" w:hAnsi="Tahoma" w:cs="Tahoma"/>
          <w:bCs/>
          <w:szCs w:val="20"/>
          <w:lang w:val="en-US"/>
        </w:rPr>
        <w:t>API</w:t>
      </w:r>
      <w:r w:rsidRPr="004457AD">
        <w:rPr>
          <w:rFonts w:ascii="Tahoma" w:hAnsi="Tahoma" w:cs="Tahoma"/>
          <w:bCs/>
          <w:szCs w:val="20"/>
        </w:rPr>
        <w:t xml:space="preserve"> функции, по ранее присвоенному уникальному </w:t>
      </w:r>
      <w:r w:rsidRPr="004457AD">
        <w:rPr>
          <w:rFonts w:ascii="Tahoma" w:hAnsi="Tahoma" w:cs="Tahoma"/>
          <w:bCs/>
          <w:szCs w:val="20"/>
          <w:lang w:val="en-US"/>
        </w:rPr>
        <w:t>ID</w:t>
      </w:r>
      <w:r w:rsidRPr="004457AD">
        <w:rPr>
          <w:rFonts w:ascii="Tahoma" w:hAnsi="Tahoma" w:cs="Tahoma"/>
          <w:bCs/>
          <w:szCs w:val="20"/>
        </w:rPr>
        <w:t xml:space="preserve"> номеру (доставлено, прочтено (по возможности)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74C6A30D" w14:textId="77777777" w:rsidR="007F241D" w:rsidRPr="004457AD" w:rsidRDefault="007F241D" w:rsidP="004457AD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>возможность выводить статистику (по количеству/статусу/числу) по рассылкам Сообщений в разрезе периодов с учетом всего периода действия договора;</w:t>
      </w:r>
    </w:p>
    <w:p w14:paraId="036A26C8" w14:textId="77777777" w:rsidR="007F241D" w:rsidRPr="004457AD" w:rsidRDefault="007F241D" w:rsidP="004457AD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 xml:space="preserve">возможность ограничения временного интервала отправки Сообщений (в т. ч. через </w:t>
      </w:r>
      <w:r w:rsidRPr="004457AD">
        <w:rPr>
          <w:rFonts w:ascii="Tahoma" w:hAnsi="Tahoma" w:cs="Tahoma"/>
          <w:bCs/>
          <w:szCs w:val="20"/>
          <w:lang w:val="en-US"/>
        </w:rPr>
        <w:t>API</w:t>
      </w:r>
      <w:r w:rsidR="00E75933" w:rsidRPr="004457AD">
        <w:rPr>
          <w:rFonts w:ascii="Tahoma" w:hAnsi="Tahoma" w:cs="Tahoma"/>
          <w:bCs/>
          <w:szCs w:val="20"/>
        </w:rPr>
        <w:t xml:space="preserve"> сервис</w:t>
      </w:r>
      <w:r w:rsidRPr="004457AD">
        <w:rPr>
          <w:rFonts w:ascii="Tahoma" w:hAnsi="Tahoma" w:cs="Tahoma"/>
          <w:bCs/>
          <w:szCs w:val="20"/>
        </w:rPr>
        <w:t>). Не доставленные в указанный интервал Сообщения должны быть отправлены на следующие сутки в этом временном интервале;</w:t>
      </w:r>
    </w:p>
    <w:p w14:paraId="1A5E8047" w14:textId="77777777" w:rsidR="007F241D" w:rsidRPr="004457AD" w:rsidRDefault="007F241D" w:rsidP="004457AD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 xml:space="preserve">при рассылке Сообщений, через </w:t>
      </w:r>
      <w:r w:rsidRPr="004457AD">
        <w:rPr>
          <w:rFonts w:ascii="Tahoma" w:hAnsi="Tahoma" w:cs="Tahoma"/>
          <w:bCs/>
          <w:szCs w:val="20"/>
          <w:lang w:val="en-US"/>
        </w:rPr>
        <w:t>API</w:t>
      </w:r>
      <w:r w:rsidRPr="004457AD">
        <w:rPr>
          <w:rFonts w:ascii="Tahoma" w:hAnsi="Tahoma" w:cs="Tahoma"/>
          <w:bCs/>
          <w:szCs w:val="20"/>
        </w:rPr>
        <w:t xml:space="preserve">, должна быть предусмотрена возможность </w:t>
      </w:r>
      <w:proofErr w:type="spellStart"/>
      <w:r w:rsidRPr="004457AD">
        <w:rPr>
          <w:rFonts w:ascii="Tahoma" w:hAnsi="Tahoma" w:cs="Tahoma"/>
          <w:szCs w:val="20"/>
        </w:rPr>
        <w:t>многопотоковой</w:t>
      </w:r>
      <w:proofErr w:type="spellEnd"/>
      <w:r w:rsidRPr="004457AD">
        <w:rPr>
          <w:rFonts w:ascii="Tahoma" w:hAnsi="Tahoma" w:cs="Tahoma"/>
          <w:bCs/>
          <w:szCs w:val="20"/>
        </w:rPr>
        <w:t xml:space="preserve"> отправки Сообщения с одного </w:t>
      </w:r>
      <w:r w:rsidRPr="004457AD">
        <w:rPr>
          <w:rFonts w:ascii="Tahoma" w:hAnsi="Tahoma" w:cs="Tahoma"/>
          <w:bCs/>
          <w:szCs w:val="20"/>
          <w:lang w:val="en-US"/>
        </w:rPr>
        <w:t>IP</w:t>
      </w:r>
      <w:r w:rsidRPr="004457AD">
        <w:rPr>
          <w:rFonts w:ascii="Tahoma" w:hAnsi="Tahoma" w:cs="Tahoma"/>
          <w:bCs/>
          <w:szCs w:val="20"/>
        </w:rPr>
        <w:t xml:space="preserve"> –адреса;</w:t>
      </w:r>
    </w:p>
    <w:p w14:paraId="366BF16B" w14:textId="77777777" w:rsidR="007F241D" w:rsidRPr="004457AD" w:rsidRDefault="007F241D" w:rsidP="004457AD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>скорость отправки сообщений с уникальным текстом должна быть не менее 60 тыс. сообщений в час;</w:t>
      </w:r>
    </w:p>
    <w:p w14:paraId="6619769A" w14:textId="77777777" w:rsidR="007F241D" w:rsidRPr="004457AD" w:rsidRDefault="007F241D" w:rsidP="004457AD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 xml:space="preserve">возможность постановки Сообщений в очередь на отправку с указанной даты и времени (в </w:t>
      </w:r>
      <w:proofErr w:type="spellStart"/>
      <w:r w:rsidRPr="004457AD">
        <w:rPr>
          <w:rFonts w:ascii="Tahoma" w:hAnsi="Tahoma" w:cs="Tahoma"/>
          <w:bCs/>
          <w:szCs w:val="20"/>
        </w:rPr>
        <w:t>т.ч</w:t>
      </w:r>
      <w:proofErr w:type="spellEnd"/>
      <w:r w:rsidRPr="004457AD">
        <w:rPr>
          <w:rFonts w:ascii="Tahoma" w:hAnsi="Tahoma" w:cs="Tahoma"/>
          <w:bCs/>
          <w:szCs w:val="20"/>
        </w:rPr>
        <w:t xml:space="preserve">. через </w:t>
      </w:r>
      <w:r w:rsidRPr="004457AD">
        <w:rPr>
          <w:rFonts w:ascii="Tahoma" w:hAnsi="Tahoma" w:cs="Tahoma"/>
          <w:bCs/>
          <w:szCs w:val="20"/>
          <w:lang w:val="en-US"/>
        </w:rPr>
        <w:t>API</w:t>
      </w:r>
      <w:r w:rsidRPr="004457AD">
        <w:rPr>
          <w:rFonts w:ascii="Tahoma" w:hAnsi="Tahoma" w:cs="Tahoma"/>
          <w:bCs/>
          <w:szCs w:val="20"/>
        </w:rPr>
        <w:t xml:space="preserve"> сервис);</w:t>
      </w:r>
    </w:p>
    <w:p w14:paraId="79E7DEE3" w14:textId="77777777" w:rsidR="007F241D" w:rsidRPr="004457AD" w:rsidRDefault="007F241D" w:rsidP="004457AD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>возможность указать буквенное имя отправителя. Буквенное имя отправителя (</w:t>
      </w:r>
      <w:proofErr w:type="spellStart"/>
      <w:r w:rsidRPr="004457AD">
        <w:rPr>
          <w:rFonts w:ascii="Tahoma" w:hAnsi="Tahoma" w:cs="Tahoma"/>
          <w:bCs/>
          <w:szCs w:val="20"/>
        </w:rPr>
        <w:t>нейминг</w:t>
      </w:r>
      <w:proofErr w:type="spellEnd"/>
      <w:r w:rsidRPr="004457AD">
        <w:rPr>
          <w:rFonts w:ascii="Tahoma" w:hAnsi="Tahoma" w:cs="Tahoma"/>
          <w:bCs/>
          <w:szCs w:val="20"/>
        </w:rPr>
        <w:t xml:space="preserve">) может содержать не более 11-и символов и состоять их букв и цифр. При отправке через API необходимо обеспечить возможность подстановки буквенного имени отправителя для каждого сообщения. Буквенные имена отправителя могут быть различными в зависимости от типа отправляемого сообщения. При оказании услуги необходимо обеспечить использование уже существующих у заказчика </w:t>
      </w:r>
      <w:proofErr w:type="spellStart"/>
      <w:r w:rsidRPr="004457AD">
        <w:rPr>
          <w:rFonts w:ascii="Tahoma" w:hAnsi="Tahoma" w:cs="Tahoma"/>
          <w:bCs/>
          <w:szCs w:val="20"/>
        </w:rPr>
        <w:t>неймингов</w:t>
      </w:r>
      <w:proofErr w:type="spellEnd"/>
      <w:r w:rsidRPr="004457AD">
        <w:rPr>
          <w:rFonts w:ascii="Tahoma" w:hAnsi="Tahoma" w:cs="Tahoma"/>
          <w:bCs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4457AD">
        <w:rPr>
          <w:rFonts w:ascii="Tahoma" w:hAnsi="Tahoma" w:cs="Tahoma"/>
          <w:bCs/>
          <w:szCs w:val="20"/>
        </w:rPr>
        <w:t>нейминги</w:t>
      </w:r>
      <w:proofErr w:type="spellEnd"/>
      <w:r w:rsidRPr="004457AD">
        <w:rPr>
          <w:rFonts w:ascii="Tahoma" w:hAnsi="Tahoma" w:cs="Tahoma"/>
          <w:bCs/>
          <w:szCs w:val="20"/>
        </w:rPr>
        <w:t xml:space="preserve">. </w:t>
      </w:r>
    </w:p>
    <w:p w14:paraId="4F5EAEB6" w14:textId="77777777" w:rsidR="007F241D" w:rsidRPr="004457AD" w:rsidRDefault="00D47C02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Если применимо, п</w:t>
      </w:r>
      <w:r w:rsidR="007F241D" w:rsidRPr="004457AD">
        <w:rPr>
          <w:rFonts w:ascii="Tahoma" w:hAnsi="Tahoma" w:cs="Tahoma"/>
          <w:szCs w:val="20"/>
        </w:rPr>
        <w:t xml:space="preserve">ри отправке сообщений должна быть возможность осуществлять "каскадную" рассылку (в </w:t>
      </w:r>
      <w:proofErr w:type="spellStart"/>
      <w:r w:rsidR="007F241D" w:rsidRPr="004457AD">
        <w:rPr>
          <w:rFonts w:ascii="Tahoma" w:hAnsi="Tahoma" w:cs="Tahoma"/>
          <w:szCs w:val="20"/>
        </w:rPr>
        <w:t>т.ч</w:t>
      </w:r>
      <w:proofErr w:type="spellEnd"/>
      <w:r w:rsidR="007F241D" w:rsidRPr="004457AD">
        <w:rPr>
          <w:rFonts w:ascii="Tahoma" w:hAnsi="Tahoma" w:cs="Tahoma"/>
          <w:szCs w:val="20"/>
        </w:rPr>
        <w:t xml:space="preserve">. через API) - отправка </w:t>
      </w:r>
      <w:r w:rsidR="001F7FDD" w:rsidRPr="004457AD">
        <w:rPr>
          <w:rFonts w:ascii="Tahoma" w:hAnsi="Tahoma" w:cs="Tahoma"/>
          <w:szCs w:val="20"/>
        </w:rPr>
        <w:t>сообщения по различным каналам</w:t>
      </w:r>
      <w:r w:rsidR="007F241D" w:rsidRPr="004457AD">
        <w:rPr>
          <w:rFonts w:ascii="Tahoma" w:hAnsi="Tahoma" w:cs="Tahoma"/>
          <w:szCs w:val="20"/>
        </w:rPr>
        <w:t xml:space="preserve"> в зависимости от установленного приоритета (при отправке каждого сообщения), при этом если сообщение по каналу отправки с высшим приоритетом отправки доставлено клиенту, то отправка (по данному сообщению) считается выполненной и дальнейшие каналы отправки не задействуются. Должна быть предусмотрена возможность задавать порядок и приоритет доставки при отправке каждого сообщения (в </w:t>
      </w:r>
      <w:proofErr w:type="spellStart"/>
      <w:r w:rsidR="007F241D" w:rsidRPr="004457AD">
        <w:rPr>
          <w:rFonts w:ascii="Tahoma" w:hAnsi="Tahoma" w:cs="Tahoma"/>
          <w:szCs w:val="20"/>
        </w:rPr>
        <w:t>т.ч</w:t>
      </w:r>
      <w:proofErr w:type="spellEnd"/>
      <w:r w:rsidR="007F241D" w:rsidRPr="004457AD">
        <w:rPr>
          <w:rFonts w:ascii="Tahoma" w:hAnsi="Tahoma" w:cs="Tahoma"/>
          <w:szCs w:val="20"/>
        </w:rPr>
        <w:t>. через API) в режиме "каскадной" рассылки. При чтении статуса доставки сообщения должна быть предусмотрена возможность получить статус доставки и название канала по которому произведена отправка. Должна быть предусмотрена возможность отправки различного текста (по каждому сообщению) для различных каналов каскадной рассылки с учетом разрешенных длин сообщений по каждому из каналов.</w:t>
      </w:r>
    </w:p>
    <w:p w14:paraId="7E616CE1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Обеспечить поддержку сервиса отправки Сообщений в течение периода действия Договора. Поддержка должна включать в себя консультации Заказчика по телефону в рабочее время сотрудниками Заказчика и устранение недостатков работы Системы, обнаруженных в процессе эксплуатации. Недостатками Заказчик считает отклонения в работе Системы, относительно требований, зафиксированных в договоре и приложениях к нему.</w:t>
      </w:r>
    </w:p>
    <w:p w14:paraId="7A9B0219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Обеспечить для Заказчика соблюдение тайны связи в соответствии с ФЗ РФ «О связи» и гарантировать отсутствие доступа для третьих лиц к анализу трафика Заказчика, проходящего через оборудование Исполнителя, за исключением случаев, прямо предусмотренных законодательством РФ;</w:t>
      </w:r>
    </w:p>
    <w:p w14:paraId="27AC7DC8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Вести учет объема отдельно по каждой оказанной Заказчику Услуге, начиная с момента начала предоставления Услуги, и на основе данных своего учета (</w:t>
      </w:r>
      <w:proofErr w:type="spellStart"/>
      <w:r w:rsidRPr="004457AD">
        <w:rPr>
          <w:rFonts w:ascii="Tahoma" w:hAnsi="Tahoma" w:cs="Tahoma"/>
          <w:szCs w:val="20"/>
        </w:rPr>
        <w:t>биллинга</w:t>
      </w:r>
      <w:proofErr w:type="spellEnd"/>
      <w:r w:rsidRPr="004457AD">
        <w:rPr>
          <w:rFonts w:ascii="Tahoma" w:hAnsi="Tahoma" w:cs="Tahoma"/>
          <w:szCs w:val="20"/>
        </w:rPr>
        <w:t>) выставлять Заказчику ежемесячные документы на оплату Услуг;</w:t>
      </w:r>
    </w:p>
    <w:p w14:paraId="1F622F82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Устранять по заявке Заказчика недостатки, выявленные в процессе оказания Услуг. Срок устранения недостатка согласовывается с Заказчиком в течении одного рабочего дня со дна подачи Заявки. </w:t>
      </w:r>
    </w:p>
    <w:p w14:paraId="14C55D81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Обеспечить постоянный контроль стоимости оказываемых услуг и не превышение стоимости Договора, указанной в п. 2.1.</w:t>
      </w:r>
    </w:p>
    <w:p w14:paraId="72A0D814" w14:textId="77777777" w:rsidR="007F241D" w:rsidRPr="004457AD" w:rsidRDefault="007F241D" w:rsidP="004457AD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szCs w:val="20"/>
        </w:rPr>
      </w:pPr>
      <w:r w:rsidRPr="004457AD">
        <w:rPr>
          <w:rFonts w:ascii="Tahoma" w:hAnsi="Tahoma" w:cs="Tahoma"/>
          <w:b/>
          <w:szCs w:val="20"/>
        </w:rPr>
        <w:t>Заказчик обязан:</w:t>
      </w:r>
    </w:p>
    <w:p w14:paraId="1F8E7CA4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Использовать для доступа к сети Исполнителя только оборудование, сертифицированное в Российской Федерации установленным порядком;</w:t>
      </w:r>
    </w:p>
    <w:p w14:paraId="38505F58" w14:textId="5370573B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 xml:space="preserve">Сообщать немедленно в службу технической поддержки Исполнителя о возникновении аварийных ситуаций, перерывов или ухудшения качества по причинам, входящим в сферу ответственности Исполнителя: </w:t>
      </w:r>
      <w:hyperlink r:id="rId7" w:history="1">
        <w:r w:rsidR="00AB4773" w:rsidRPr="004457AD">
          <w:rPr>
            <w:rStyle w:val="aff"/>
            <w:rFonts w:ascii="Tahoma" w:hAnsi="Tahoma" w:cs="Tahoma"/>
            <w:szCs w:val="20"/>
          </w:rPr>
          <w:t>_______________________________</w:t>
        </w:r>
      </w:hyperlink>
      <w:r w:rsidR="00A40F4E" w:rsidRPr="004457AD">
        <w:rPr>
          <w:rFonts w:ascii="Tahoma" w:hAnsi="Tahoma" w:cs="Tahoma"/>
          <w:color w:val="000000"/>
          <w:szCs w:val="20"/>
        </w:rPr>
        <w:t xml:space="preserve"> </w:t>
      </w:r>
      <w:r w:rsidRPr="004457AD">
        <w:rPr>
          <w:rFonts w:ascii="Tahoma" w:hAnsi="Tahoma" w:cs="Tahoma"/>
          <w:bCs/>
          <w:szCs w:val="20"/>
        </w:rPr>
        <w:t>для принятия Исполнителем необходимых мер по устранению возникших неисправностей;</w:t>
      </w:r>
    </w:p>
    <w:p w14:paraId="7E667C8B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>Не передавать третьим лицам свои Учетные данные (логин и пароль) для доступа к Услуге.</w:t>
      </w:r>
    </w:p>
    <w:p w14:paraId="3CC4EEEF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>Не использовать Услугу для совершения каких-либо действий, противоречащих действующему законодательству РФ.</w:t>
      </w:r>
    </w:p>
    <w:p w14:paraId="6A0F2C33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>Заказчик подтверждает свое согласие на хранение в базах данных Услуги информации, переданной в ходе использования Услуги.</w:t>
      </w:r>
    </w:p>
    <w:p w14:paraId="631F9783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>В случае возникновения любых претензий третьих лиц (Клиентов), по отношению к которым осуществляется отправка Сообщений с использованием Услуги, Заказчик обязан самостоятельно и за свой счет урегулировать все претензии такого рода.</w:t>
      </w:r>
    </w:p>
    <w:p w14:paraId="4E046783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>Заказчик гарантирует Исполнителю, что отправка Сообщений осуществляется им в рамках действующего законодательства РФ и автоматическая рассылка по сети подвижной связи или рекламные сообщения отправляется только тем получателям, которые дали Пользователю предварительное и надлежащие оформленное согласие.</w:t>
      </w:r>
    </w:p>
    <w:p w14:paraId="1A03EE26" w14:textId="77777777" w:rsidR="007F241D" w:rsidRPr="004457AD" w:rsidRDefault="007F241D" w:rsidP="004457AD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457AD">
        <w:rPr>
          <w:rFonts w:ascii="Tahoma" w:hAnsi="Tahoma" w:cs="Tahoma"/>
          <w:b/>
          <w:szCs w:val="20"/>
        </w:rPr>
        <w:t>Приемка оказанных Услуг</w:t>
      </w:r>
    </w:p>
    <w:p w14:paraId="23D3EE50" w14:textId="77777777" w:rsidR="007F241D" w:rsidRPr="004457AD" w:rsidRDefault="007F241D" w:rsidP="004457AD">
      <w:pPr>
        <w:pStyle w:val="afffa"/>
        <w:numPr>
          <w:ilvl w:val="2"/>
          <w:numId w:val="5"/>
        </w:numPr>
        <w:tabs>
          <w:tab w:val="clear" w:pos="2292"/>
          <w:tab w:val="left" w:pos="567"/>
          <w:tab w:val="num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Ежемесячно Исполнитель обязан незамедлительно уведомить Заказчика о готовности к сдаче оказанных Услуг. </w:t>
      </w:r>
    </w:p>
    <w:p w14:paraId="146A49FB" w14:textId="77777777" w:rsidR="007F241D" w:rsidRPr="004457AD" w:rsidRDefault="007F241D" w:rsidP="004457AD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 </w:t>
      </w:r>
    </w:p>
    <w:p w14:paraId="4CA4F0A2" w14:textId="7F0F6359" w:rsidR="007F241D" w:rsidRPr="004457AD" w:rsidRDefault="007F241D" w:rsidP="004457AD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экземпляра акта оказанных Услуг, подписанных </w:t>
      </w:r>
      <w:r w:rsidR="004457AD" w:rsidRPr="004457AD">
        <w:rPr>
          <w:rFonts w:ascii="Tahoma" w:hAnsi="Tahoma" w:cs="Tahoma"/>
          <w:szCs w:val="20"/>
        </w:rPr>
        <w:t>Исполнителем.</w:t>
      </w:r>
      <w:r w:rsidRPr="004457AD">
        <w:rPr>
          <w:rFonts w:ascii="Tahoma" w:hAnsi="Tahoma" w:cs="Tahoma"/>
          <w:szCs w:val="20"/>
        </w:rPr>
        <w:t xml:space="preserve"> </w:t>
      </w:r>
    </w:p>
    <w:p w14:paraId="6EB05782" w14:textId="59012E2C" w:rsidR="007F241D" w:rsidRPr="004457AD" w:rsidRDefault="007F241D" w:rsidP="004457AD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Заказчик обязан в срок не более 15 (пятнадцати) календарных дней с момента предъявления Исполнителем акта оказанных Услуг и документов, указанных в п.5.2.3. Договора, при условии отсутствия претензий к качеству </w:t>
      </w:r>
      <w:r w:rsidR="004457AD" w:rsidRPr="004457AD">
        <w:rPr>
          <w:rFonts w:ascii="Tahoma" w:hAnsi="Tahoma" w:cs="Tahoma"/>
          <w:szCs w:val="20"/>
        </w:rPr>
        <w:t>Услуг, с</w:t>
      </w:r>
      <w:r w:rsidRPr="004457AD">
        <w:rPr>
          <w:rFonts w:ascii="Tahoma" w:hAnsi="Tahoma" w:cs="Tahoma"/>
          <w:szCs w:val="20"/>
        </w:rPr>
        <w:t xml:space="preserve"> участием представителей Исполнителя осмотреть и принять оказанные Услуги.</w:t>
      </w:r>
    </w:p>
    <w:p w14:paraId="7E19FC33" w14:textId="77777777" w:rsidR="007F241D" w:rsidRPr="004457AD" w:rsidRDefault="007F241D" w:rsidP="004457AD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Заказчик производит приемку оказанных 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Услуг.</w:t>
      </w:r>
    </w:p>
    <w:p w14:paraId="45ED38F9" w14:textId="77777777" w:rsidR="007F241D" w:rsidRPr="004457AD" w:rsidRDefault="007F241D" w:rsidP="004457AD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</w:t>
      </w:r>
      <w:proofErr w:type="gramStart"/>
      <w:r w:rsidRPr="004457AD">
        <w:rPr>
          <w:rFonts w:ascii="Tahoma" w:hAnsi="Tahoma" w:cs="Tahoma"/>
          <w:szCs w:val="20"/>
        </w:rPr>
        <w:t>п.5.2.3.,</w:t>
      </w:r>
      <w:proofErr w:type="gramEnd"/>
      <w:r w:rsidRPr="004457AD">
        <w:rPr>
          <w:rFonts w:ascii="Tahoma" w:hAnsi="Tahoma" w:cs="Tahoma"/>
          <w:szCs w:val="20"/>
        </w:rPr>
        <w:t xml:space="preserve"> Заказчик вправе в течение 15 календарных дней оформить мотивированный отказ от приемки оказанных Услуг и направить его Исполнителю. </w:t>
      </w:r>
    </w:p>
    <w:p w14:paraId="38AF7975" w14:textId="59F47DB9" w:rsidR="007F241D" w:rsidRPr="004457AD" w:rsidRDefault="007F241D" w:rsidP="004457AD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</w:t>
      </w:r>
      <w:r w:rsidR="004457AD" w:rsidRPr="004457AD">
        <w:rPr>
          <w:rFonts w:ascii="Tahoma" w:hAnsi="Tahoma" w:cs="Tahoma"/>
          <w:szCs w:val="20"/>
        </w:rPr>
        <w:t>возмещения Заказчику</w:t>
      </w:r>
      <w:r w:rsidRPr="004457AD">
        <w:rPr>
          <w:rFonts w:ascii="Tahoma" w:hAnsi="Tahoma" w:cs="Tahoma"/>
          <w:szCs w:val="20"/>
        </w:rPr>
        <w:t xml:space="preserve"> убытков в соответствии со статьей 15 ГК РФ в сроки, устанавливаемые Заказчиком.</w:t>
      </w:r>
    </w:p>
    <w:p w14:paraId="3ED33E8B" w14:textId="77777777" w:rsidR="007F241D" w:rsidRPr="004457AD" w:rsidRDefault="007F241D" w:rsidP="004457A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49132772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14:paraId="5639400A" w14:textId="77777777" w:rsidR="001D08BD" w:rsidRPr="004457AD" w:rsidRDefault="001D08BD" w:rsidP="004457AD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14:paraId="6D5AB62B" w14:textId="3184BEEA" w:rsidR="001D08BD" w:rsidRPr="004457AD" w:rsidRDefault="001D08BD" w:rsidP="004457AD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r w:rsidR="004457AD" w:rsidRPr="004457AD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использования результатов</w:t>
      </w:r>
      <w:r w:rsidRPr="004457AD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оказанных Услуг обнаружатся недостатки (недоработки), препятствующие его нормальному </w:t>
      </w:r>
      <w:r w:rsidR="004457AD" w:rsidRPr="004457AD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использованию,</w:t>
      </w:r>
      <w:r w:rsidRPr="004457AD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то Исполнитель обязан их устранить за свой счет и в установленные Заказчиком сроки. </w:t>
      </w:r>
    </w:p>
    <w:p w14:paraId="4C0B7719" w14:textId="42D1CA64" w:rsidR="001D08BD" w:rsidRPr="004457AD" w:rsidRDefault="001D08BD" w:rsidP="004457AD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457AD">
        <w:rPr>
          <w:rFonts w:ascii="Tahoma" w:hAnsi="Tahoma" w:cs="Tahoma"/>
          <w:b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</w:r>
    </w:p>
    <w:p w14:paraId="6EE4CE13" w14:textId="77777777" w:rsidR="001D08BD" w:rsidRPr="004457AD" w:rsidRDefault="001D08BD" w:rsidP="004457AD">
      <w:pPr>
        <w:pStyle w:val="afffa"/>
        <w:widowControl w:val="0"/>
        <w:numPr>
          <w:ilvl w:val="1"/>
          <w:numId w:val="3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14:paraId="5AC2A07E" w14:textId="77777777" w:rsidR="001D08BD" w:rsidRPr="004457AD" w:rsidRDefault="001D08BD" w:rsidP="004457AD">
      <w:pPr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14:paraId="7793E9B2" w14:textId="77777777" w:rsidR="001D08BD" w:rsidRPr="004457AD" w:rsidRDefault="001D08BD" w:rsidP="004457AD">
      <w:pPr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14:paraId="00794F66" w14:textId="77777777" w:rsidR="001D08BD" w:rsidRPr="004457AD" w:rsidRDefault="001D08BD" w:rsidP="004457AD">
      <w:pPr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14:paraId="48E7A7BD" w14:textId="6B8F5E9E" w:rsidR="001D08BD" w:rsidRDefault="001D08BD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В случае разногласий по поводу недостатков оказанных Услуг или причин их возникновения, </w:t>
      </w:r>
      <w:r w:rsidR="004457AD" w:rsidRPr="004457AD">
        <w:rPr>
          <w:rFonts w:ascii="Tahoma" w:hAnsi="Tahoma" w:cs="Tahoma"/>
          <w:szCs w:val="20"/>
        </w:rPr>
        <w:t>Исполнитель обязан</w:t>
      </w:r>
      <w:r w:rsidRPr="004457AD">
        <w:rPr>
          <w:rFonts w:ascii="Tahoma" w:hAnsi="Tahoma" w:cs="Tahoma"/>
          <w:szCs w:val="20"/>
        </w:rPr>
        <w:t xml:space="preserve">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</w:t>
      </w:r>
      <w:r w:rsidRPr="004457AD">
        <w:rPr>
          <w:rFonts w:ascii="Tahoma" w:hAnsi="Tahoma" w:cs="Tahoma"/>
          <w:i/>
          <w:szCs w:val="20"/>
        </w:rPr>
        <w:t>.</w:t>
      </w:r>
      <w:r w:rsidRPr="004457AD">
        <w:rPr>
          <w:rFonts w:ascii="Tahoma" w:hAnsi="Tahoma" w:cs="Tahoma"/>
          <w:szCs w:val="20"/>
        </w:rPr>
        <w:t xml:space="preserve"> 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 w14:paraId="762DD5C5" w14:textId="77777777" w:rsidR="004457AD" w:rsidRPr="004457AD" w:rsidRDefault="004457AD" w:rsidP="004457AD">
      <w:pPr>
        <w:pStyle w:val="afffa"/>
        <w:tabs>
          <w:tab w:val="left" w:pos="567"/>
          <w:tab w:val="num" w:pos="186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0017ADDF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14:paraId="2775F936" w14:textId="77777777" w:rsidR="007F241D" w:rsidRPr="004457AD" w:rsidRDefault="007F241D" w:rsidP="004457AD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14:paraId="73E6651B" w14:textId="77777777" w:rsidR="007F241D" w:rsidRPr="004457AD" w:rsidRDefault="007F241D" w:rsidP="004457AD">
      <w:pPr>
        <w:pStyle w:val="afffa"/>
        <w:numPr>
          <w:ilvl w:val="1"/>
          <w:numId w:val="5"/>
        </w:numPr>
        <w:tabs>
          <w:tab w:val="clear" w:pos="1866"/>
          <w:tab w:val="left" w:pos="567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68C1B823" w14:textId="77777777" w:rsidR="007F241D" w:rsidRPr="004457AD" w:rsidRDefault="007F241D" w:rsidP="004457AD">
      <w:pPr>
        <w:pStyle w:val="afffa"/>
        <w:numPr>
          <w:ilvl w:val="1"/>
          <w:numId w:val="5"/>
        </w:numPr>
        <w:tabs>
          <w:tab w:val="clear" w:pos="1866"/>
          <w:tab w:val="left" w:pos="567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6AC21651" w14:textId="77777777" w:rsidR="007F241D" w:rsidRPr="004457AD" w:rsidRDefault="007F241D" w:rsidP="004457AD">
      <w:pPr>
        <w:pStyle w:val="afffa"/>
        <w:numPr>
          <w:ilvl w:val="1"/>
          <w:numId w:val="5"/>
        </w:numPr>
        <w:tabs>
          <w:tab w:val="clear" w:pos="1866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32DF0814" w14:textId="71F8A35B" w:rsidR="007F241D" w:rsidRPr="004457AD" w:rsidRDefault="007F241D" w:rsidP="004457AD">
      <w:pPr>
        <w:pStyle w:val="afffa"/>
        <w:numPr>
          <w:ilvl w:val="1"/>
          <w:numId w:val="5"/>
        </w:numPr>
        <w:tabs>
          <w:tab w:val="clear" w:pos="186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4457AD">
        <w:rPr>
          <w:rFonts w:ascii="Tahoma" w:eastAsia="Times New Roman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</w:t>
      </w:r>
      <w:r w:rsidR="004457AD" w:rsidRPr="004457AD">
        <w:rPr>
          <w:rFonts w:ascii="Tahoma" w:eastAsia="Times New Roman" w:hAnsi="Tahoma" w:cs="Tahoma"/>
          <w:iCs/>
          <w:szCs w:val="20"/>
        </w:rPr>
        <w:t>просрочки,</w:t>
      </w:r>
      <w:r w:rsidRPr="004457AD">
        <w:rPr>
          <w:rFonts w:ascii="Tahoma" w:eastAsia="Times New Roman" w:hAnsi="Tahoma" w:cs="Tahoma"/>
          <w:iCs/>
          <w:szCs w:val="20"/>
        </w:rPr>
        <w:t xml:space="preserve"> но не более 5 % (пяти процентов) от Цены Услуг. Указанное положение не применяется к просрочке выплаты авансовых платежей. Проценты рассчитываются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14:paraId="3145BB43" w14:textId="77777777" w:rsidR="007F241D" w:rsidRPr="004457AD" w:rsidRDefault="007F241D" w:rsidP="004457AD">
      <w:pPr>
        <w:pStyle w:val="ConsPlusNormal"/>
        <w:numPr>
          <w:ilvl w:val="1"/>
          <w:numId w:val="5"/>
        </w:numPr>
        <w:tabs>
          <w:tab w:val="clear" w:pos="1866"/>
          <w:tab w:val="left" w:pos="567"/>
          <w:tab w:val="num" w:pos="851"/>
        </w:tabs>
        <w:jc w:val="both"/>
        <w:rPr>
          <w:i w:val="0"/>
        </w:rPr>
      </w:pPr>
      <w:r w:rsidRPr="004457AD">
        <w:rPr>
          <w:i w:val="0"/>
        </w:rPr>
        <w:t>Заказчик не несет перед Исполнителем ответственность за упущенную выгоду.</w:t>
      </w:r>
    </w:p>
    <w:p w14:paraId="5B2DC491" w14:textId="77777777" w:rsidR="007F241D" w:rsidRPr="004457AD" w:rsidRDefault="007F241D" w:rsidP="004457AD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72312"/>
      <w:r w:rsidRPr="004457AD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1"/>
    </w:p>
    <w:p w14:paraId="05DAD69B" w14:textId="77777777" w:rsidR="007F241D" w:rsidRPr="004457AD" w:rsidRDefault="007F241D" w:rsidP="004457AD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за нарушение сроков начала оказания Услуг Исполнитель уплачивает пеню в размере 0,2 % (двух десятых процента) от Цены Услуг за каждый день просрочки до фактического начала оказания Услуг. </w:t>
      </w:r>
    </w:p>
    <w:p w14:paraId="3767A950" w14:textId="77777777" w:rsidR="007F241D" w:rsidRPr="004457AD" w:rsidRDefault="007F241D" w:rsidP="004457AD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за окончание оказания Услуг после установленного срока – пеню в размере 0,2% (двух десятых процента) от Цены Услуг за каждый день просрочки. При задержке окончания оказания Услуг свыше 30 (тридцати) календарных дней Исполнитель уплачивает пеню в размере 0,5% (пяти десятых процента) от Цены Услуг за каждый день просрочки. При задержке окончания оказания Услуг свыше 60 (шестидесяти) календарных дней Исполнитель уплачивает пеню в размере 1% (одного процента) от Цены Услуг, за каждый день просрочки до фактического исполнения обязательства.</w:t>
      </w:r>
    </w:p>
    <w:p w14:paraId="1ED733F6" w14:textId="77777777" w:rsidR="007F241D" w:rsidRPr="004457AD" w:rsidRDefault="007F241D" w:rsidP="004457AD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14:paraId="40F12C4C" w14:textId="77777777" w:rsidR="007D36A0" w:rsidRPr="004457AD" w:rsidRDefault="007D36A0" w:rsidP="004457AD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За ненадлежащее исполнение Исполнителем обязательств, предусмотренных п.3.7. Договора, Исполнитель уплачивает Заказчику неустойку в размере 0,03% (три</w:t>
      </w:r>
      <w:r w:rsidRPr="004457AD">
        <w:rPr>
          <w:rFonts w:ascii="Tahoma" w:eastAsia="Times New Roman" w:hAnsi="Tahoma" w:cs="Tahoma"/>
          <w:szCs w:val="20"/>
        </w:rPr>
        <w:t xml:space="preserve"> </w:t>
      </w:r>
      <w:r w:rsidRPr="004457AD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</w:p>
    <w:p w14:paraId="7F3D47D5" w14:textId="77777777" w:rsidR="00087F56" w:rsidRPr="004457AD" w:rsidRDefault="00087F56" w:rsidP="004457AD">
      <w:pPr>
        <w:pStyle w:val="ConsPlusNormal"/>
        <w:numPr>
          <w:ilvl w:val="1"/>
          <w:numId w:val="7"/>
        </w:numPr>
        <w:tabs>
          <w:tab w:val="clear" w:pos="1866"/>
          <w:tab w:val="left" w:pos="567"/>
          <w:tab w:val="num" w:pos="709"/>
        </w:tabs>
        <w:ind w:left="0" w:firstLine="0"/>
        <w:jc w:val="both"/>
      </w:pPr>
      <w:r w:rsidRPr="004457AD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4457AD">
        <w:rPr>
          <w:rFonts w:eastAsia="Times New Roman"/>
          <w:i w:val="0"/>
          <w:lang w:eastAsia="ru-RU"/>
        </w:rPr>
        <w:t>в размере</w:t>
      </w:r>
      <w:r w:rsidRPr="004457AD">
        <w:rPr>
          <w:i w:val="0"/>
        </w:rPr>
        <w:t xml:space="preserve"> 0,05% от Цены Услуг</w:t>
      </w:r>
      <w:r w:rsidR="00740D86" w:rsidRPr="004457AD">
        <w:rPr>
          <w:i w:val="0"/>
        </w:rPr>
        <w:t xml:space="preserve"> </w:t>
      </w:r>
      <w:r w:rsidRPr="004457AD">
        <w:rPr>
          <w:i w:val="0"/>
        </w:rPr>
        <w:t>за каждый день просрочки до фактического исполнения обязательства.</w:t>
      </w:r>
    </w:p>
    <w:p w14:paraId="6CF9A99E" w14:textId="77777777" w:rsidR="007F241D" w:rsidRPr="004457AD" w:rsidRDefault="007F241D" w:rsidP="004457AD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2" w:name="_Ref327954352"/>
      <w:r w:rsidRPr="004457AD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2"/>
    </w:p>
    <w:p w14:paraId="40ECFA53" w14:textId="77777777" w:rsidR="007F241D" w:rsidRPr="004457AD" w:rsidRDefault="007F241D" w:rsidP="004457AD">
      <w:pPr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3" w:name="_Ref327954355"/>
      <w:bookmarkStart w:id="4" w:name="_Ref273619007"/>
      <w:r w:rsidRPr="004457AD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3"/>
      <w:r w:rsidRPr="004457AD">
        <w:rPr>
          <w:rFonts w:ascii="Tahoma" w:hAnsi="Tahoma" w:cs="Tahoma"/>
          <w:szCs w:val="20"/>
        </w:rPr>
        <w:t xml:space="preserve"> </w:t>
      </w:r>
      <w:bookmarkEnd w:id="4"/>
    </w:p>
    <w:p w14:paraId="5E4C1998" w14:textId="77777777" w:rsidR="007F241D" w:rsidRPr="004457AD" w:rsidRDefault="007F241D" w:rsidP="004457AD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5" w:name="_Ref327954364"/>
      <w:r w:rsidRPr="004457AD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5"/>
    </w:p>
    <w:p w14:paraId="287EB516" w14:textId="77777777" w:rsidR="007F241D" w:rsidRPr="004457AD" w:rsidRDefault="007F241D" w:rsidP="004457AD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Заказчик имеет право удержать, зачесть и/или иным способом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1FF5D0CE" w14:textId="77777777" w:rsidR="007F241D" w:rsidRPr="004457AD" w:rsidRDefault="007F241D" w:rsidP="004457AD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Уплата предусмотренн</w:t>
      </w:r>
      <w:r w:rsidRPr="004457AD">
        <w:rPr>
          <w:rFonts w:ascii="Tahoma" w:hAnsi="Tahoma" w:cs="Tahoma"/>
          <w:color w:val="000000"/>
          <w:szCs w:val="20"/>
        </w:rPr>
        <w:t>ых</w:t>
      </w:r>
      <w:r w:rsidRPr="004457AD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14:paraId="34583113" w14:textId="77777777" w:rsidR="007F241D" w:rsidRPr="004457AD" w:rsidRDefault="007F241D" w:rsidP="004457AD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14:paraId="365F6F42" w14:textId="77777777" w:rsidR="007F241D" w:rsidRPr="004457AD" w:rsidRDefault="007F241D" w:rsidP="004457AD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14:paraId="0F5E707F" w14:textId="77777777" w:rsidR="00D3418E" w:rsidRPr="004457AD" w:rsidRDefault="00D3418E" w:rsidP="004457AD">
      <w:pPr>
        <w:pStyle w:val="afff2"/>
        <w:numPr>
          <w:ilvl w:val="1"/>
          <w:numId w:val="5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4457AD">
        <w:rPr>
          <w:rFonts w:ascii="Tahoma" w:hAnsi="Tahoma" w:cs="Tahoma"/>
          <w:sz w:val="20"/>
          <w:szCs w:val="20"/>
        </w:rPr>
        <w:t>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14:paraId="350E6E03" w14:textId="77777777" w:rsidR="00D3418E" w:rsidRPr="004457AD" w:rsidRDefault="00D3418E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14:paraId="059F3393" w14:textId="77777777" w:rsidR="00D3418E" w:rsidRPr="004457AD" w:rsidRDefault="00D3418E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4457AD">
        <w:rPr>
          <w:rFonts w:ascii="Tahoma" w:hAnsi="Tahoma" w:cs="Tahoma"/>
          <w:szCs w:val="20"/>
        </w:rPr>
        <w:t>доначисленных</w:t>
      </w:r>
      <w:proofErr w:type="spellEnd"/>
      <w:r w:rsidRPr="004457AD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14:paraId="478A30A5" w14:textId="77777777" w:rsidR="00D3418E" w:rsidRPr="004457AD" w:rsidRDefault="00D3418E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4457AD">
        <w:rPr>
          <w:rFonts w:ascii="Tahoma" w:hAnsi="Tahoma" w:cs="Tahoma"/>
          <w:strike/>
          <w:szCs w:val="20"/>
        </w:rPr>
        <w:t>и</w:t>
      </w:r>
      <w:r w:rsidRPr="004457AD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14:paraId="1B790428" w14:textId="77777777" w:rsidR="00D3418E" w:rsidRPr="004457AD" w:rsidRDefault="00D3418E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14:paraId="0CA140AF" w14:textId="77777777" w:rsidR="00D3418E" w:rsidRPr="004457AD" w:rsidRDefault="00D3418E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14:paraId="213B3E5C" w14:textId="77777777" w:rsidR="00D3418E" w:rsidRPr="004457AD" w:rsidRDefault="00D3418E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14:paraId="78D41F84" w14:textId="77777777" w:rsidR="00D3418E" w:rsidRPr="004457AD" w:rsidRDefault="00D3418E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 </w:t>
      </w:r>
    </w:p>
    <w:p w14:paraId="375ECBDC" w14:textId="7027ABE8" w:rsidR="007F241D" w:rsidRPr="004457AD" w:rsidRDefault="007F241D" w:rsidP="004457AD">
      <w:pPr>
        <w:pStyle w:val="afff2"/>
        <w:numPr>
          <w:ilvl w:val="1"/>
          <w:numId w:val="5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4457AD">
        <w:rPr>
          <w:rFonts w:ascii="Tahoma" w:eastAsiaTheme="minorEastAsia" w:hAnsi="Tahoma" w:cs="Tahoma"/>
          <w:color w:val="auto"/>
          <w:sz w:val="20"/>
          <w:szCs w:val="20"/>
        </w:rPr>
        <w:t xml:space="preserve">Настоящим Стороны договорились о том, что </w:t>
      </w:r>
      <w:r w:rsidR="004457AD" w:rsidRPr="004457AD">
        <w:rPr>
          <w:rFonts w:ascii="Tahoma" w:eastAsiaTheme="minorEastAsia" w:hAnsi="Tahoma" w:cs="Tahoma"/>
          <w:color w:val="auto"/>
          <w:sz w:val="20"/>
          <w:szCs w:val="20"/>
        </w:rPr>
        <w:t>неосуществление Заказчиком</w:t>
      </w:r>
      <w:r w:rsidRPr="004457AD">
        <w:rPr>
          <w:rFonts w:ascii="Tahoma" w:eastAsiaTheme="minorEastAsia" w:hAnsi="Tahoma" w:cs="Tahoma"/>
          <w:color w:val="auto"/>
          <w:sz w:val="20"/>
          <w:szCs w:val="20"/>
        </w:rPr>
        <w:t xml:space="preserve"> </w:t>
      </w:r>
      <w:r w:rsidR="004457AD" w:rsidRPr="004457AD">
        <w:rPr>
          <w:rFonts w:ascii="Tahoma" w:eastAsiaTheme="minorEastAsia" w:hAnsi="Tahoma" w:cs="Tahoma"/>
          <w:color w:val="auto"/>
          <w:sz w:val="20"/>
          <w:szCs w:val="20"/>
        </w:rPr>
        <w:t>своего права по</w:t>
      </w:r>
      <w:r w:rsidRPr="004457AD">
        <w:rPr>
          <w:rFonts w:ascii="Tahoma" w:eastAsiaTheme="minorEastAsia" w:hAnsi="Tahoma" w:cs="Tahoma"/>
          <w:color w:val="auto"/>
          <w:sz w:val="20"/>
          <w:szCs w:val="20"/>
        </w:rPr>
        <w:t xml:space="preserve"> Договору при наступлении обстоятельств, служащих основанием для осуществления такого права, </w:t>
      </w:r>
      <w:r w:rsidR="004457AD" w:rsidRPr="004457AD">
        <w:rPr>
          <w:rFonts w:ascii="Tahoma" w:eastAsiaTheme="minorEastAsia" w:hAnsi="Tahoma" w:cs="Tahoma"/>
          <w:color w:val="auto"/>
          <w:sz w:val="20"/>
          <w:szCs w:val="20"/>
        </w:rPr>
        <w:t>не является</w:t>
      </w:r>
      <w:r w:rsidRPr="004457AD">
        <w:rPr>
          <w:rFonts w:ascii="Tahoma" w:eastAsiaTheme="minorEastAsia" w:hAnsi="Tahoma" w:cs="Tahoma"/>
          <w:color w:val="auto"/>
          <w:sz w:val="20"/>
          <w:szCs w:val="20"/>
        </w:rPr>
        <w:t xml:space="preserve"> отказом от осуществления права, и не лишает Заказчика права на осуществление своего права по Договору по тем же основаниям.</w:t>
      </w:r>
    </w:p>
    <w:p w14:paraId="11394E02" w14:textId="77777777" w:rsidR="004457AD" w:rsidRPr="004457AD" w:rsidRDefault="004457AD" w:rsidP="004457A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317AA204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14:paraId="45075494" w14:textId="77777777" w:rsidR="000E04A3" w:rsidRPr="004457AD" w:rsidRDefault="000E04A3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457AD">
        <w:rPr>
          <w:rFonts w:ascii="Tahoma" w:hAnsi="Tahoma" w:cs="Tahoma"/>
          <w:szCs w:val="20"/>
        </w:rPr>
        <w:t xml:space="preserve">Стороны освобождаются </w:t>
      </w:r>
      <w:r w:rsidRPr="004457AD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45449CB0" w14:textId="77777777" w:rsidR="000E04A3" w:rsidRPr="004457AD" w:rsidRDefault="000E04A3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457AD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4457AD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743BED7E" w14:textId="77777777" w:rsidR="000E04A3" w:rsidRPr="004457AD" w:rsidRDefault="000E04A3" w:rsidP="004457AD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457AD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14:paraId="3A12E7A5" w14:textId="77777777" w:rsidR="000E04A3" w:rsidRPr="004457AD" w:rsidRDefault="000E04A3" w:rsidP="004457AD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457AD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14:paraId="024D7BF0" w14:textId="77777777" w:rsidR="000E04A3" w:rsidRPr="004457AD" w:rsidRDefault="000E04A3" w:rsidP="004457AD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457AD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14:paraId="7198553D" w14:textId="77777777" w:rsidR="000E04A3" w:rsidRPr="004457AD" w:rsidRDefault="000E04A3" w:rsidP="004457AD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proofErr w:type="spellStart"/>
      <w:r w:rsidRPr="004457AD">
        <w:rPr>
          <w:rFonts w:ascii="Tahoma" w:hAnsi="Tahoma" w:cs="Tahoma"/>
          <w:b w:val="0"/>
          <w:color w:val="auto"/>
          <w:sz w:val="20"/>
          <w:szCs w:val="20"/>
        </w:rPr>
        <w:t>Неуведомление</w:t>
      </w:r>
      <w:proofErr w:type="spellEnd"/>
      <w:r w:rsidRPr="004457AD">
        <w:rPr>
          <w:rFonts w:ascii="Tahoma" w:hAnsi="Tahoma" w:cs="Tahoma"/>
          <w:b w:val="0"/>
          <w:color w:val="auto"/>
          <w:sz w:val="20"/>
          <w:szCs w:val="20"/>
        </w:rPr>
        <w:t xml:space="preserve">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14:paraId="7C0B080F" w14:textId="77777777" w:rsidR="000E04A3" w:rsidRPr="004457AD" w:rsidRDefault="000E04A3" w:rsidP="004457AD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457AD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14:paraId="4E4124CE" w14:textId="77777777" w:rsidR="000E04A3" w:rsidRPr="004457AD" w:rsidRDefault="000E04A3" w:rsidP="004457AD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457AD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52C49976" w14:textId="77777777" w:rsidR="007F241D" w:rsidRPr="004457AD" w:rsidRDefault="007F241D" w:rsidP="004457AD">
      <w:pPr>
        <w:pStyle w:val="30"/>
        <w:keepNext w:val="0"/>
        <w:keepLines w:val="0"/>
        <w:widowControl w:val="0"/>
        <w:tabs>
          <w:tab w:val="left" w:pos="567"/>
        </w:tabs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5B401C22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14:paraId="4584289B" w14:textId="77777777" w:rsidR="007F241D" w:rsidRPr="004457AD" w:rsidRDefault="007F241D" w:rsidP="004457AD">
      <w:pPr>
        <w:pStyle w:val="ConsPlusNormal"/>
        <w:numPr>
          <w:ilvl w:val="1"/>
          <w:numId w:val="5"/>
        </w:numPr>
        <w:tabs>
          <w:tab w:val="clear" w:pos="1866"/>
          <w:tab w:val="left" w:pos="567"/>
        </w:tabs>
        <w:jc w:val="both"/>
        <w:rPr>
          <w:i w:val="0"/>
        </w:rPr>
      </w:pPr>
      <w:r w:rsidRPr="004457AD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7A169D7E" w14:textId="7F5AA4C6" w:rsidR="007F241D" w:rsidRPr="004457AD" w:rsidRDefault="007F241D" w:rsidP="004457AD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left" w:pos="567"/>
        </w:tabs>
        <w:jc w:val="both"/>
        <w:rPr>
          <w:i w:val="0"/>
        </w:rPr>
      </w:pPr>
      <w:r w:rsidRPr="004457AD">
        <w:rPr>
          <w:i w:val="0"/>
        </w:rPr>
        <w:t xml:space="preserve"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</w:t>
      </w:r>
      <w:r w:rsidR="004457AD">
        <w:rPr>
          <w:i w:val="0"/>
        </w:rPr>
        <w:t>–</w:t>
      </w:r>
      <w:r w:rsidRPr="004457AD">
        <w:rPr>
          <w:i w:val="0"/>
        </w:rPr>
        <w:t xml:space="preserve"> 10 (десять) рабочих дней с момента ее получения.</w:t>
      </w:r>
    </w:p>
    <w:p w14:paraId="50A4ED26" w14:textId="77777777" w:rsidR="007F241D" w:rsidRPr="004457AD" w:rsidRDefault="007F241D" w:rsidP="004457AD">
      <w:pPr>
        <w:widowControl w:val="0"/>
        <w:numPr>
          <w:ilvl w:val="1"/>
          <w:numId w:val="5"/>
        </w:numPr>
        <w:tabs>
          <w:tab w:val="left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iCs/>
          <w:szCs w:val="20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4457AD">
        <w:rPr>
          <w:rFonts w:ascii="Tahoma" w:hAnsi="Tahoma" w:cs="Tahoma"/>
          <w:szCs w:val="20"/>
        </w:rPr>
        <w:t>арбитражный суд Московской области</w:t>
      </w:r>
    </w:p>
    <w:p w14:paraId="622AA6BD" w14:textId="77777777" w:rsidR="007F241D" w:rsidRPr="004457AD" w:rsidRDefault="007F241D" w:rsidP="004457AD">
      <w:pPr>
        <w:widowControl w:val="0"/>
        <w:tabs>
          <w:tab w:val="left" w:pos="567"/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194B9BFF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14:paraId="733F2945" w14:textId="77777777" w:rsidR="00C0468B" w:rsidRPr="004457AD" w:rsidRDefault="00C0468B" w:rsidP="004457AD">
      <w:pPr>
        <w:widowControl w:val="0"/>
        <w:numPr>
          <w:ilvl w:val="1"/>
          <w:numId w:val="3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14:paraId="591F23FE" w14:textId="77777777" w:rsidR="00C0468B" w:rsidRPr="004457AD" w:rsidRDefault="00C0468B" w:rsidP="004457AD">
      <w:pPr>
        <w:widowControl w:val="0"/>
        <w:numPr>
          <w:ilvl w:val="1"/>
          <w:numId w:val="3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14:paraId="1AB49EB8" w14:textId="77777777" w:rsidR="00C0468B" w:rsidRPr="004457AD" w:rsidRDefault="00C0468B" w:rsidP="004457AD">
      <w:pPr>
        <w:widowControl w:val="0"/>
        <w:numPr>
          <w:ilvl w:val="1"/>
          <w:numId w:val="32"/>
        </w:numPr>
        <w:shd w:val="clear" w:color="auto" w:fill="FFFFFF"/>
        <w:tabs>
          <w:tab w:val="left" w:pos="567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Договор может быть изменен или прекращен:</w:t>
      </w:r>
    </w:p>
    <w:p w14:paraId="1E39AB59" w14:textId="7304CC58" w:rsidR="00C0468B" w:rsidRPr="004457AD" w:rsidRDefault="00C0468B" w:rsidP="004457AD">
      <w:pPr>
        <w:pStyle w:val="ConsPlusNormal"/>
        <w:numPr>
          <w:ilvl w:val="0"/>
          <w:numId w:val="33"/>
        </w:numPr>
        <w:tabs>
          <w:tab w:val="left" w:pos="567"/>
        </w:tabs>
        <w:ind w:left="0" w:firstLine="0"/>
        <w:jc w:val="both"/>
        <w:rPr>
          <w:i w:val="0"/>
        </w:rPr>
      </w:pPr>
      <w:r w:rsidRPr="004457AD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</w:t>
      </w:r>
      <w:r w:rsidR="004457AD" w:rsidRPr="004457AD">
        <w:rPr>
          <w:i w:val="0"/>
        </w:rPr>
        <w:t>письма и иные документы,</w:t>
      </w:r>
      <w:r w:rsidRPr="004457AD">
        <w:rPr>
          <w:i w:val="0"/>
        </w:rPr>
        <w:t xml:space="preserve"> оформляемые Сторонами при исполнении </w:t>
      </w:r>
      <w:r w:rsidR="004457AD" w:rsidRPr="004457AD">
        <w:rPr>
          <w:i w:val="0"/>
        </w:rPr>
        <w:t>настоящего Договора,</w:t>
      </w:r>
      <w:r w:rsidRPr="004457AD">
        <w:rPr>
          <w:i w:val="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4457AD" w:rsidRPr="004457AD">
        <w:rPr>
          <w:i w:val="0"/>
        </w:rPr>
        <w:t>Исполнитель не</w:t>
      </w:r>
      <w:r w:rsidRPr="004457AD">
        <w:rPr>
          <w:i w:val="0"/>
        </w:rPr>
        <w:t xml:space="preserve"> вправе прекращать оказания Услуг до подписания двухстороннего соглашения о расторжении Договора;</w:t>
      </w:r>
    </w:p>
    <w:p w14:paraId="256F3925" w14:textId="77777777" w:rsidR="00C0468B" w:rsidRPr="004457AD" w:rsidRDefault="00C0468B" w:rsidP="004457AD">
      <w:pPr>
        <w:pStyle w:val="ConsPlusNormal"/>
        <w:numPr>
          <w:ilvl w:val="0"/>
          <w:numId w:val="33"/>
        </w:numPr>
        <w:tabs>
          <w:tab w:val="left" w:pos="567"/>
        </w:tabs>
        <w:ind w:left="0" w:firstLine="0"/>
        <w:jc w:val="both"/>
        <w:rPr>
          <w:i w:val="0"/>
        </w:rPr>
      </w:pPr>
      <w:r w:rsidRPr="004457AD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36F002AE" w14:textId="77777777" w:rsidR="00C0468B" w:rsidRPr="004457AD" w:rsidRDefault="00C0468B" w:rsidP="004457AD">
      <w:pPr>
        <w:pStyle w:val="ConsPlusNormal"/>
        <w:numPr>
          <w:ilvl w:val="0"/>
          <w:numId w:val="33"/>
        </w:numPr>
        <w:tabs>
          <w:tab w:val="left" w:pos="567"/>
        </w:tabs>
        <w:ind w:left="0" w:firstLine="0"/>
        <w:jc w:val="both"/>
        <w:rPr>
          <w:i w:val="0"/>
        </w:rPr>
      </w:pPr>
      <w:r w:rsidRPr="004457AD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30A39691" w14:textId="77777777" w:rsidR="00C0468B" w:rsidRPr="004457AD" w:rsidRDefault="00C0468B" w:rsidP="004457AD">
      <w:pPr>
        <w:widowControl w:val="0"/>
        <w:numPr>
          <w:ilvl w:val="1"/>
          <w:numId w:val="3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14:paraId="0ED40BD9" w14:textId="1D3F946F" w:rsidR="00C0468B" w:rsidRPr="004457AD" w:rsidRDefault="00C0468B" w:rsidP="004457A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выплаты Заказчику компенсации в размере </w:t>
      </w:r>
      <w:r w:rsidRPr="004457AD">
        <w:rPr>
          <w:rFonts w:ascii="Tahoma" w:hAnsi="Tahoma" w:cs="Tahoma"/>
          <w:iCs/>
          <w:szCs w:val="20"/>
        </w:rPr>
        <w:t>5% от Цены Услуг</w:t>
      </w:r>
      <w:r w:rsidRPr="004457AD">
        <w:rPr>
          <w:rFonts w:ascii="Tahoma" w:hAnsi="Tahoma" w:cs="Tahoma"/>
          <w:szCs w:val="20"/>
        </w:rPr>
        <w:t xml:space="preserve"> </w:t>
      </w:r>
      <w:r w:rsidRPr="004457AD">
        <w:rPr>
          <w:rFonts w:ascii="Tahoma" w:hAnsi="Tahoma" w:cs="Tahoma"/>
          <w:iCs/>
          <w:szCs w:val="20"/>
        </w:rPr>
        <w:t>и полного возмещения Заказчику убытков</w:t>
      </w:r>
      <w:r w:rsidRPr="004457AD">
        <w:rPr>
          <w:rFonts w:ascii="Tahoma" w:hAnsi="Tahoma" w:cs="Tahoma"/>
          <w:szCs w:val="20"/>
        </w:rPr>
        <w:t>.</w:t>
      </w:r>
    </w:p>
    <w:p w14:paraId="77D74F22" w14:textId="77777777" w:rsidR="00C0468B" w:rsidRPr="004457AD" w:rsidRDefault="00C0468B" w:rsidP="004457A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14:paraId="1A03BA40" w14:textId="77777777" w:rsidR="00C0468B" w:rsidRPr="004457AD" w:rsidRDefault="00C0468B" w:rsidP="004457AD">
      <w:pPr>
        <w:widowControl w:val="0"/>
        <w:numPr>
          <w:ilvl w:val="1"/>
          <w:numId w:val="32"/>
        </w:numPr>
        <w:shd w:val="clear" w:color="auto" w:fill="FFFFFF"/>
        <w:tabs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14:paraId="1C0CD622" w14:textId="77777777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14:paraId="337FA8A0" w14:textId="6516DA25" w:rsidR="00C0468B" w:rsidRPr="004457AD" w:rsidRDefault="00C0468B" w:rsidP="004457AD">
      <w:pPr>
        <w:pStyle w:val="ConsPlusNormal"/>
        <w:tabs>
          <w:tab w:val="num" w:pos="423"/>
          <w:tab w:val="left" w:pos="567"/>
        </w:tabs>
        <w:jc w:val="both"/>
        <w:rPr>
          <w:i w:val="0"/>
        </w:rPr>
      </w:pPr>
      <w:r w:rsidRPr="004457AD">
        <w:rPr>
          <w:i w:val="0"/>
        </w:rPr>
        <w:t xml:space="preserve">В таком случае Заказчик обязан оплатить Услуги, фактически оказанные </w:t>
      </w:r>
      <w:r w:rsidR="004457AD" w:rsidRPr="004457AD">
        <w:rPr>
          <w:i w:val="0"/>
        </w:rPr>
        <w:t>Исполнителем на</w:t>
      </w:r>
      <w:r w:rsidRPr="004457AD">
        <w:rPr>
          <w:i w:val="0"/>
        </w:rPr>
        <w:t xml:space="preserve"> момент получения уведомления Заказчика об отказе от исполнения Договора</w:t>
      </w:r>
      <w:r w:rsidRPr="004457AD">
        <w:t xml:space="preserve"> </w:t>
      </w:r>
      <w:r w:rsidRPr="004457AD">
        <w:rPr>
          <w:i w:val="0"/>
        </w:rPr>
        <w:t>на основании двухсторонних актов оказанных услуг. Убытки, включая упущенную выгоду Исполнителя, возмещению не подлежат.</w:t>
      </w:r>
    </w:p>
    <w:p w14:paraId="4374C689" w14:textId="77777777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>10.5.2. 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71F14963" w14:textId="77777777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14:paraId="50995014" w14:textId="121CFA82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  <w:lang w:val="en-US"/>
        </w:rPr>
        <w:t>b</w:t>
      </w:r>
      <w:r w:rsidRPr="004457AD">
        <w:rPr>
          <w:i w:val="0"/>
        </w:rPr>
        <w:t xml:space="preserve">) </w:t>
      </w:r>
      <w:r w:rsidR="004457AD" w:rsidRPr="004457AD">
        <w:rPr>
          <w:i w:val="0"/>
        </w:rPr>
        <w:t>Исполнитель не</w:t>
      </w:r>
      <w:r w:rsidRPr="004457AD">
        <w:rPr>
          <w:i w:val="0"/>
        </w:rPr>
        <w:t xml:space="preserve"> приступает своевременно к исполнению настоящего Договора или оказывает Услуги настолько медленно, что их окончание к датам, установленным Статье 4 настоящего Договора становится явно невозможным;</w:t>
      </w:r>
    </w:p>
    <w:p w14:paraId="24A1E583" w14:textId="77777777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14:paraId="71EE88AF" w14:textId="2B2E2D48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14:paraId="66FEA752" w14:textId="77777777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>e) в отношении Исполнителя принято решения о ликвидации, либо реорганизации;</w:t>
      </w:r>
    </w:p>
    <w:p w14:paraId="5265D778" w14:textId="63F1065D" w:rsidR="00C0468B" w:rsidRPr="004457AD" w:rsidRDefault="004457AD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>f) в</w:t>
      </w:r>
      <w:r w:rsidR="00C0468B" w:rsidRPr="004457AD">
        <w:rPr>
          <w:i w:val="0"/>
        </w:rPr>
        <w:t xml:space="preserve"> отношении Исполнителя подано заявление о признании его несостоятельным должником (банкротом);</w:t>
      </w:r>
    </w:p>
    <w:p w14:paraId="2807F8E7" w14:textId="77777777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54E47562" w14:textId="77777777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  <w:lang w:val="en-US"/>
        </w:rPr>
        <w:t>h</w:t>
      </w:r>
      <w:r w:rsidRPr="004457AD">
        <w:rPr>
          <w:i w:val="0"/>
        </w:rPr>
        <w:t xml:space="preserve">) </w:t>
      </w:r>
      <w:proofErr w:type="gramStart"/>
      <w:r w:rsidRPr="004457AD">
        <w:rPr>
          <w:i w:val="0"/>
        </w:rPr>
        <w:t>в</w:t>
      </w:r>
      <w:proofErr w:type="gramEnd"/>
      <w:r w:rsidRPr="004457AD">
        <w:rPr>
          <w:i w:val="0"/>
        </w:rPr>
        <w:t xml:space="preserve"> иных случаях, предусмотренных законодательством Российской Федерации и/или Договором.</w:t>
      </w:r>
    </w:p>
    <w:p w14:paraId="5B7804AB" w14:textId="11CB15CD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 xml:space="preserve">10.5.3. В случае одностороннего отказа Заказчика от исполнения Договора по основаниям, предусмотренным п.10.5.2. </w:t>
      </w:r>
      <w:r w:rsidR="004457AD" w:rsidRPr="004457AD">
        <w:rPr>
          <w:i w:val="0"/>
        </w:rPr>
        <w:t>Договора,</w:t>
      </w:r>
      <w:r w:rsidRPr="004457AD">
        <w:rPr>
          <w:i w:val="0"/>
        </w:rPr>
        <w:t xml:space="preserve"> Заказчик вправе потребовать, а </w:t>
      </w:r>
      <w:r w:rsidR="004457AD" w:rsidRPr="004457AD">
        <w:rPr>
          <w:i w:val="0"/>
        </w:rPr>
        <w:t>Исполнитель обязан</w:t>
      </w:r>
      <w:r w:rsidRPr="004457AD">
        <w:rPr>
          <w:i w:val="0"/>
        </w:rPr>
        <w:t xml:space="preserve"> возместить Заказчику убытки, в том числе упущенную выгоду.</w:t>
      </w:r>
    </w:p>
    <w:p w14:paraId="26580CAF" w14:textId="03509FD4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 xml:space="preserve">10.5.4. Заказчик вправе отказаться от исполнения Договора, по основаниям, предусмотренным п. 10.5.2 </w:t>
      </w:r>
      <w:r w:rsidR="004457AD" w:rsidRPr="004457AD">
        <w:rPr>
          <w:i w:val="0"/>
        </w:rPr>
        <w:t>Договора,</w:t>
      </w:r>
      <w:r w:rsidRPr="004457AD">
        <w:rPr>
          <w:i w:val="0"/>
        </w:rPr>
        <w:t xml:space="preserve"> в любой период времени в течение действия Договора вне зависимости от </w:t>
      </w:r>
      <w:r w:rsidR="004457AD" w:rsidRPr="004457AD">
        <w:rPr>
          <w:i w:val="0"/>
        </w:rPr>
        <w:t>того,</w:t>
      </w:r>
      <w:r w:rsidRPr="004457AD">
        <w:rPr>
          <w:i w:val="0"/>
        </w:rPr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</w:t>
      </w:r>
      <w:r w:rsidR="004457AD" w:rsidRPr="004457AD">
        <w:rPr>
          <w:i w:val="0"/>
        </w:rPr>
        <w:t>Исполнитель не</w:t>
      </w:r>
      <w:r w:rsidRPr="004457AD">
        <w:rPr>
          <w:i w:val="0"/>
        </w:rPr>
        <w:t xml:space="preserve"> устранил </w:t>
      </w:r>
      <w:r w:rsidR="004457AD" w:rsidRPr="004457AD">
        <w:rPr>
          <w:i w:val="0"/>
        </w:rPr>
        <w:t>обстоятельства,</w:t>
      </w:r>
      <w:r w:rsidRPr="004457AD">
        <w:rPr>
          <w:i w:val="0"/>
        </w:rPr>
        <w:t xml:space="preserve"> дающие Заказчику право на отказ от исполнения Договора.</w:t>
      </w:r>
    </w:p>
    <w:p w14:paraId="1AEB5305" w14:textId="77777777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6" w:name="_MailEndCompose"/>
    </w:p>
    <w:p w14:paraId="50DC9832" w14:textId="77777777" w:rsidR="00C0468B" w:rsidRDefault="00C0468B" w:rsidP="004457AD">
      <w:pPr>
        <w:pStyle w:val="ConsPlusNormal"/>
        <w:tabs>
          <w:tab w:val="left" w:pos="567"/>
        </w:tabs>
        <w:jc w:val="both"/>
        <w:rPr>
          <w:rFonts w:eastAsia="Times New Roman"/>
          <w:i w:val="0"/>
          <w:iCs w:val="0"/>
          <w:lang w:eastAsia="ru-RU"/>
        </w:rPr>
      </w:pPr>
      <w:r w:rsidRPr="004457AD">
        <w:rPr>
          <w:rFonts w:eastAsia="Times New Roman"/>
          <w:i w:val="0"/>
          <w:iCs w:val="0"/>
          <w:lang w:eastAsia="ru-RU"/>
        </w:rPr>
        <w:t xml:space="preserve">10.5.6. В случае одностороннего отказа Заказчика от исполнения Договора по основаниям, предусмотренным п.10.5.2. настоящего Договора, Заказчик вправе потребовать, а Исполнитель обязан выплатить Заказчику штраф в размере 5 </w:t>
      </w:r>
      <w:bookmarkEnd w:id="6"/>
      <w:r w:rsidRPr="004457AD">
        <w:rPr>
          <w:rFonts w:eastAsia="Times New Roman"/>
          <w:i w:val="0"/>
          <w:iCs w:val="0"/>
          <w:lang w:eastAsia="ru-RU"/>
        </w:rPr>
        <w:t>% от Цены Услуг.</w:t>
      </w:r>
    </w:p>
    <w:p w14:paraId="47104B27" w14:textId="77777777" w:rsidR="004457AD" w:rsidRPr="004457AD" w:rsidRDefault="004457AD" w:rsidP="004457AD">
      <w:pPr>
        <w:pStyle w:val="ConsPlusNormal"/>
        <w:tabs>
          <w:tab w:val="left" w:pos="567"/>
        </w:tabs>
        <w:jc w:val="both"/>
        <w:rPr>
          <w:bCs/>
        </w:rPr>
      </w:pPr>
    </w:p>
    <w:p w14:paraId="5D49FDC1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14:paraId="7A98CCB2" w14:textId="77777777" w:rsidR="007F241D" w:rsidRPr="004457AD" w:rsidRDefault="007F241D" w:rsidP="004457AD">
      <w:pPr>
        <w:pStyle w:val="ConsNormal"/>
        <w:numPr>
          <w:ilvl w:val="1"/>
          <w:numId w:val="5"/>
        </w:numPr>
        <w:tabs>
          <w:tab w:val="clear" w:pos="1866"/>
          <w:tab w:val="left" w:pos="567"/>
        </w:tabs>
        <w:contextualSpacing/>
        <w:jc w:val="both"/>
        <w:rPr>
          <w:rFonts w:ascii="Tahoma" w:hAnsi="Tahoma" w:cs="Tahoma"/>
        </w:rPr>
      </w:pPr>
      <w:bookmarkStart w:id="7" w:name="_Ref328406247"/>
      <w:r w:rsidRPr="004457AD">
        <w:rPr>
          <w:rFonts w:ascii="Tahoma" w:hAnsi="Tahoma" w:cs="Tahoma"/>
        </w:rPr>
        <w:t xml:space="preserve">От имени Заказчика по вопросам контроля исполнения настоящего Договора, подписания актов оказанных </w:t>
      </w:r>
      <w:proofErr w:type="spellStart"/>
      <w:proofErr w:type="gramStart"/>
      <w:r w:rsidRPr="004457AD">
        <w:rPr>
          <w:rFonts w:ascii="Tahoma" w:hAnsi="Tahoma" w:cs="Tahoma"/>
        </w:rPr>
        <w:t>Услуг</w:t>
      </w:r>
      <w:r w:rsidRPr="004457AD">
        <w:rPr>
          <w:rFonts w:ascii="Tahoma" w:hAnsi="Tahoma" w:cs="Tahoma"/>
          <w:color w:val="000000" w:themeColor="text1"/>
        </w:rPr>
        <w:t>,</w:t>
      </w:r>
      <w:r w:rsidRPr="004457AD">
        <w:rPr>
          <w:rFonts w:ascii="Tahoma" w:hAnsi="Tahoma" w:cs="Tahoma"/>
        </w:rPr>
        <w:t>финансовых</w:t>
      </w:r>
      <w:proofErr w:type="spellEnd"/>
      <w:proofErr w:type="gramEnd"/>
      <w:r w:rsidRPr="004457AD">
        <w:rPr>
          <w:rFonts w:ascii="Tahoma" w:hAnsi="Tahoma" w:cs="Tahoma"/>
        </w:rPr>
        <w:t xml:space="preserve">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7"/>
    </w:p>
    <w:p w14:paraId="52F1C4F8" w14:textId="258BFD86" w:rsidR="007F241D" w:rsidRPr="004457AD" w:rsidRDefault="00A8580F" w:rsidP="004457AD">
      <w:pPr>
        <w:widowControl w:val="0"/>
        <w:tabs>
          <w:tab w:val="left" w:pos="567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4457AD">
        <w:rPr>
          <w:rFonts w:ascii="Tahoma" w:hAnsi="Tahoma" w:cs="Tahoma"/>
          <w:color w:val="000000"/>
          <w:szCs w:val="20"/>
        </w:rPr>
        <w:t xml:space="preserve">Наименование: </w:t>
      </w:r>
      <w:r w:rsidR="00562F4E" w:rsidRPr="004457AD">
        <w:rPr>
          <w:rFonts w:ascii="Tahoma" w:hAnsi="Tahoma" w:cs="Tahoma"/>
          <w:color w:val="000000"/>
          <w:szCs w:val="20"/>
        </w:rPr>
        <w:t>АО «ЭнергосбыТ Плюс»</w:t>
      </w:r>
    </w:p>
    <w:p w14:paraId="0460A396" w14:textId="09867FF5" w:rsidR="00C0468B" w:rsidRPr="004457AD" w:rsidRDefault="007F241D" w:rsidP="004457AD">
      <w:pPr>
        <w:widowControl w:val="0"/>
        <w:tabs>
          <w:tab w:val="left" w:pos="567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4457AD">
        <w:rPr>
          <w:rFonts w:ascii="Tahoma" w:hAnsi="Tahoma" w:cs="Tahoma"/>
          <w:szCs w:val="20"/>
        </w:rPr>
        <w:t xml:space="preserve">     </w:t>
      </w:r>
      <w:r w:rsidR="00C0468B" w:rsidRPr="004457AD">
        <w:rPr>
          <w:rFonts w:ascii="Tahoma" w:hAnsi="Tahoma" w:cs="Tahoma"/>
          <w:color w:val="000000"/>
          <w:szCs w:val="20"/>
        </w:rPr>
        <w:t>Уполномоченные лица:</w:t>
      </w:r>
      <w:r w:rsidR="004457AD">
        <w:rPr>
          <w:rFonts w:ascii="Tahoma" w:hAnsi="Tahoma" w:cs="Tahoma"/>
          <w:color w:val="000000"/>
          <w:szCs w:val="20"/>
        </w:rPr>
        <w:t xml:space="preserve"> </w:t>
      </w:r>
      <w:r w:rsidR="00C0468B" w:rsidRPr="004457AD">
        <w:rPr>
          <w:rFonts w:ascii="Tahoma" w:hAnsi="Tahoma" w:cs="Tahoma"/>
          <w:color w:val="000000"/>
          <w:szCs w:val="20"/>
        </w:rPr>
        <w:t>_____________________________________________________________</w:t>
      </w:r>
    </w:p>
    <w:p w14:paraId="07E789BD" w14:textId="77777777" w:rsidR="004457AD" w:rsidRDefault="00C0468B" w:rsidP="004457AD">
      <w:pPr>
        <w:pStyle w:val="ConsNormal"/>
        <w:tabs>
          <w:tab w:val="left" w:pos="567"/>
        </w:tabs>
        <w:ind w:firstLine="0"/>
        <w:jc w:val="both"/>
        <w:rPr>
          <w:rFonts w:ascii="Tahoma" w:hAnsi="Tahoma" w:cs="Tahoma"/>
        </w:rPr>
      </w:pPr>
      <w:r w:rsidRPr="004457AD">
        <w:rPr>
          <w:rFonts w:ascii="Tahoma" w:hAnsi="Tahoma" w:cs="Tahoma"/>
        </w:rPr>
        <w:t xml:space="preserve">     Стороны назначают ответственных за исполнение настоящего Договора:</w:t>
      </w:r>
    </w:p>
    <w:p w14:paraId="0A707634" w14:textId="151174FA" w:rsidR="00C0468B" w:rsidRPr="004457AD" w:rsidRDefault="00C0468B" w:rsidP="004457AD">
      <w:pPr>
        <w:pStyle w:val="ConsNormal"/>
        <w:tabs>
          <w:tab w:val="left" w:pos="567"/>
        </w:tabs>
        <w:ind w:firstLine="0"/>
        <w:jc w:val="both"/>
        <w:rPr>
          <w:rFonts w:ascii="Tahoma" w:hAnsi="Tahoma" w:cs="Tahoma"/>
        </w:rPr>
      </w:pPr>
      <w:r w:rsidRPr="004457AD">
        <w:rPr>
          <w:rFonts w:ascii="Tahoma" w:hAnsi="Tahoma" w:cs="Tahoma"/>
        </w:rPr>
        <w:t>от Заказчика     _____</w:t>
      </w:r>
      <w:r w:rsidR="004457AD">
        <w:rPr>
          <w:rFonts w:ascii="Tahoma" w:hAnsi="Tahoma" w:cs="Tahoma"/>
        </w:rPr>
        <w:t xml:space="preserve"> </w:t>
      </w:r>
      <w:r w:rsidRPr="004457AD">
        <w:rPr>
          <w:rFonts w:ascii="Tahoma" w:hAnsi="Tahoma" w:cs="Tahoma"/>
        </w:rPr>
        <w:t xml:space="preserve">[Фамилия И.О.]___ телефон __________, </w:t>
      </w:r>
      <w:r w:rsidRPr="004457AD">
        <w:rPr>
          <w:rFonts w:ascii="Tahoma" w:hAnsi="Tahoma" w:cs="Tahoma"/>
          <w:lang w:val="en-US"/>
        </w:rPr>
        <w:t>e</w:t>
      </w:r>
      <w:r w:rsidRPr="004457AD">
        <w:rPr>
          <w:rFonts w:ascii="Tahoma" w:hAnsi="Tahoma" w:cs="Tahoma"/>
        </w:rPr>
        <w:t>-</w:t>
      </w:r>
      <w:r w:rsidRPr="004457AD">
        <w:rPr>
          <w:rFonts w:ascii="Tahoma" w:hAnsi="Tahoma" w:cs="Tahoma"/>
          <w:lang w:val="en-US"/>
        </w:rPr>
        <w:t>mail</w:t>
      </w:r>
      <w:r w:rsidRPr="004457AD">
        <w:rPr>
          <w:rFonts w:ascii="Tahoma" w:hAnsi="Tahoma" w:cs="Tahoma"/>
        </w:rPr>
        <w:t>: ______________________;</w:t>
      </w:r>
    </w:p>
    <w:p w14:paraId="17737206" w14:textId="59C155A3" w:rsidR="00C0468B" w:rsidRPr="004457AD" w:rsidRDefault="00C0468B" w:rsidP="004457AD">
      <w:pPr>
        <w:pStyle w:val="ConsNormal"/>
        <w:tabs>
          <w:tab w:val="left" w:pos="567"/>
        </w:tabs>
        <w:ind w:firstLine="0"/>
        <w:jc w:val="both"/>
        <w:rPr>
          <w:rFonts w:ascii="Tahoma" w:hAnsi="Tahoma" w:cs="Tahoma"/>
        </w:rPr>
      </w:pPr>
      <w:r w:rsidRPr="004457AD">
        <w:rPr>
          <w:rFonts w:ascii="Tahoma" w:hAnsi="Tahoma" w:cs="Tahoma"/>
        </w:rPr>
        <w:t>от Исполнителя _____</w:t>
      </w:r>
      <w:r w:rsidR="004457AD">
        <w:rPr>
          <w:rFonts w:ascii="Tahoma" w:hAnsi="Tahoma" w:cs="Tahoma"/>
        </w:rPr>
        <w:t xml:space="preserve"> </w:t>
      </w:r>
      <w:r w:rsidRPr="004457AD">
        <w:rPr>
          <w:rFonts w:ascii="Tahoma" w:hAnsi="Tahoma" w:cs="Tahoma"/>
        </w:rPr>
        <w:t xml:space="preserve">[Фамилия И.О.]___ телефон __________, </w:t>
      </w:r>
      <w:r w:rsidRPr="004457AD">
        <w:rPr>
          <w:rFonts w:ascii="Tahoma" w:hAnsi="Tahoma" w:cs="Tahoma"/>
          <w:lang w:val="en-US"/>
        </w:rPr>
        <w:t>e</w:t>
      </w:r>
      <w:r w:rsidRPr="004457AD">
        <w:rPr>
          <w:rFonts w:ascii="Tahoma" w:hAnsi="Tahoma" w:cs="Tahoma"/>
        </w:rPr>
        <w:t>-</w:t>
      </w:r>
      <w:r w:rsidRPr="004457AD">
        <w:rPr>
          <w:rFonts w:ascii="Tahoma" w:hAnsi="Tahoma" w:cs="Tahoma"/>
          <w:lang w:val="en-US"/>
        </w:rPr>
        <w:t>mail</w:t>
      </w:r>
      <w:r w:rsidRPr="004457AD">
        <w:rPr>
          <w:rFonts w:ascii="Tahoma" w:hAnsi="Tahoma" w:cs="Tahoma"/>
        </w:rPr>
        <w:t>: ______________________.</w:t>
      </w:r>
    </w:p>
    <w:p w14:paraId="13DF10EB" w14:textId="77777777" w:rsidR="00433BAE" w:rsidRPr="004457AD" w:rsidRDefault="00433BAE" w:rsidP="004457AD">
      <w:pPr>
        <w:pStyle w:val="ConsNormal"/>
        <w:numPr>
          <w:ilvl w:val="1"/>
          <w:numId w:val="32"/>
        </w:numPr>
        <w:tabs>
          <w:tab w:val="left" w:pos="567"/>
        </w:tabs>
        <w:contextualSpacing/>
        <w:jc w:val="both"/>
        <w:rPr>
          <w:rFonts w:ascii="Tahoma" w:hAnsi="Tahoma" w:cs="Tahoma"/>
        </w:rPr>
      </w:pPr>
      <w:r w:rsidRPr="004457AD">
        <w:rPr>
          <w:rFonts w:ascii="Tahoma" w:hAnsi="Tahoma" w:cs="Tahoma"/>
          <w:b/>
        </w:rPr>
        <w:t>Уступка прав и обязательств по Договору</w:t>
      </w:r>
    </w:p>
    <w:p w14:paraId="6F98C735" w14:textId="2311ABD5" w:rsidR="00433BAE" w:rsidRPr="004457AD" w:rsidRDefault="00433BAE" w:rsidP="004457AD">
      <w:pPr>
        <w:pStyle w:val="ConsPlusNormal"/>
        <w:numPr>
          <w:ilvl w:val="2"/>
          <w:numId w:val="32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4457AD">
        <w:rPr>
          <w:i w:val="0"/>
        </w:rPr>
        <w:t xml:space="preserve">При отсутствии письменного согласия Заказчика </w:t>
      </w:r>
      <w:r w:rsidR="004457AD" w:rsidRPr="004457AD">
        <w:rPr>
          <w:i w:val="0"/>
        </w:rPr>
        <w:t>Исполнитель не</w:t>
      </w:r>
      <w:r w:rsidRPr="004457AD">
        <w:rPr>
          <w:i w:val="0"/>
        </w:rPr>
        <w:t xml:space="preserve"> вправе:</w:t>
      </w:r>
    </w:p>
    <w:p w14:paraId="531F332A" w14:textId="77777777" w:rsidR="00433BAE" w:rsidRPr="004457AD" w:rsidRDefault="00433BAE" w:rsidP="004457AD">
      <w:pPr>
        <w:pStyle w:val="ConsPlusNormal"/>
        <w:numPr>
          <w:ilvl w:val="0"/>
          <w:numId w:val="11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4457AD">
        <w:rPr>
          <w:i w:val="0"/>
        </w:rPr>
        <w:t>переводить свои обязательства (в том числе долги) на третье лицо;</w:t>
      </w:r>
    </w:p>
    <w:p w14:paraId="6EFAB649" w14:textId="77777777" w:rsidR="00433BAE" w:rsidRPr="004457AD" w:rsidRDefault="00433BAE" w:rsidP="004457AD">
      <w:pPr>
        <w:pStyle w:val="ConsPlusNormal"/>
        <w:numPr>
          <w:ilvl w:val="0"/>
          <w:numId w:val="11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4457AD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14:paraId="232FFB2B" w14:textId="77777777" w:rsidR="00433BAE" w:rsidRPr="004457AD" w:rsidRDefault="00433BAE" w:rsidP="004457AD">
      <w:pPr>
        <w:pStyle w:val="ConsPlusNormal"/>
        <w:numPr>
          <w:ilvl w:val="0"/>
          <w:numId w:val="11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4457AD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14:paraId="02C362C9" w14:textId="77777777" w:rsidR="00433BAE" w:rsidRPr="004457AD" w:rsidRDefault="00433BAE" w:rsidP="004457AD">
      <w:pPr>
        <w:pStyle w:val="ConsPlusNormal"/>
        <w:numPr>
          <w:ilvl w:val="0"/>
          <w:numId w:val="11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4457AD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14:paraId="1CB17B69" w14:textId="77777777" w:rsidR="00433BAE" w:rsidRPr="004457AD" w:rsidRDefault="00433BAE" w:rsidP="004457AD">
      <w:pPr>
        <w:pStyle w:val="ConsPlusNormal"/>
        <w:numPr>
          <w:ilvl w:val="2"/>
          <w:numId w:val="32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4457AD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5FD81C13" w14:textId="77777777" w:rsidR="00433BAE" w:rsidRPr="004457AD" w:rsidRDefault="00433BAE" w:rsidP="004457AD">
      <w:pPr>
        <w:pStyle w:val="ConsPlusNormal"/>
        <w:numPr>
          <w:ilvl w:val="2"/>
          <w:numId w:val="32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4457AD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14:paraId="00B9E6D6" w14:textId="77777777" w:rsidR="00433BAE" w:rsidRPr="004457AD" w:rsidRDefault="00433BAE" w:rsidP="004457AD">
      <w:pPr>
        <w:pStyle w:val="ConsPlusNormal"/>
        <w:numPr>
          <w:ilvl w:val="2"/>
          <w:numId w:val="32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4457AD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14:paraId="76D962BA" w14:textId="77777777" w:rsidR="00433BAE" w:rsidRPr="004457AD" w:rsidRDefault="00433BAE" w:rsidP="004457AD">
      <w:pPr>
        <w:pStyle w:val="ConsPlusNormal"/>
        <w:numPr>
          <w:ilvl w:val="2"/>
          <w:numId w:val="32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4457AD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14:paraId="0CAD6240" w14:textId="46B840E8" w:rsidR="00433BAE" w:rsidRPr="004457AD" w:rsidRDefault="00433BAE" w:rsidP="004457AD">
      <w:pPr>
        <w:pStyle w:val="ConsPlusNormal"/>
        <w:numPr>
          <w:ilvl w:val="2"/>
          <w:numId w:val="32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4457AD">
        <w:rPr>
          <w:i w:val="0"/>
        </w:rP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r w:rsidR="004457AD" w:rsidRPr="004457AD">
        <w:rPr>
          <w:i w:val="0"/>
        </w:rPr>
        <w:t>Исполнитель настоящим</w:t>
      </w:r>
      <w:r w:rsidRPr="004457AD">
        <w:rPr>
          <w:i w:val="0"/>
        </w:rPr>
        <w:t xml:space="preserve">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14:paraId="295E7FB1" w14:textId="77777777" w:rsidR="007F241D" w:rsidRPr="004457AD" w:rsidRDefault="007F241D" w:rsidP="004457AD">
      <w:pPr>
        <w:pStyle w:val="ConsPlusNormal"/>
        <w:tabs>
          <w:tab w:val="left" w:pos="567"/>
        </w:tabs>
        <w:jc w:val="both"/>
        <w:rPr>
          <w:i w:val="0"/>
        </w:rPr>
      </w:pPr>
    </w:p>
    <w:p w14:paraId="29556A57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4457AD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00F4878A" w14:textId="77777777" w:rsidR="00536794" w:rsidRPr="004457AD" w:rsidRDefault="00536794" w:rsidP="004457AD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i w:val="0"/>
        </w:rPr>
      </w:pPr>
      <w:r w:rsidRPr="004457AD">
        <w:rPr>
          <w:i w:val="0"/>
        </w:rPr>
        <w:t xml:space="preserve">Любые юридически значимые сообщения, в </w:t>
      </w:r>
      <w:proofErr w:type="spellStart"/>
      <w:r w:rsidRPr="004457AD">
        <w:rPr>
          <w:i w:val="0"/>
        </w:rPr>
        <w:t>т.ч</w:t>
      </w:r>
      <w:proofErr w:type="spellEnd"/>
      <w:r w:rsidRPr="004457AD">
        <w:rPr>
          <w:i w:val="0"/>
        </w:rPr>
        <w:t>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40007959" w14:textId="77777777" w:rsidR="00536794" w:rsidRPr="004457AD" w:rsidRDefault="00536794" w:rsidP="004457AD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i w:val="0"/>
        </w:rPr>
      </w:pPr>
      <w:r w:rsidRPr="004457A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6D3C185B" w14:textId="5A3BA9FE" w:rsidR="00536794" w:rsidRPr="004457AD" w:rsidRDefault="00536794" w:rsidP="004457AD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rFonts w:eastAsia="Times New Roman"/>
          <w:i w:val="0"/>
        </w:rPr>
      </w:pPr>
      <w:r w:rsidRPr="004457AD">
        <w:rPr>
          <w:i w:val="0"/>
        </w:rPr>
        <w:t xml:space="preserve"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r w:rsidR="004457AD" w:rsidRPr="004457AD">
        <w:rPr>
          <w:i w:val="0"/>
        </w:rPr>
        <w:t>почтовой,</w:t>
      </w:r>
      <w:r w:rsidRPr="004457AD">
        <w:rPr>
          <w:i w:val="0"/>
        </w:rPr>
        <w:t xml:space="preserve"> или курьерской службой отметки, свидетельствующей о получении адресатом.</w:t>
      </w:r>
    </w:p>
    <w:p w14:paraId="357F5C3C" w14:textId="77777777" w:rsidR="00536794" w:rsidRPr="004457AD" w:rsidRDefault="00536794" w:rsidP="004457AD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rFonts w:eastAsia="Times New Roman"/>
          <w:i w:val="0"/>
        </w:rPr>
      </w:pPr>
      <w:r w:rsidRPr="004457A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72024954" w14:textId="77777777" w:rsidR="00536794" w:rsidRPr="004457AD" w:rsidRDefault="00536794" w:rsidP="004457AD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rFonts w:eastAsia="Times New Roman"/>
          <w:i w:val="0"/>
        </w:rPr>
      </w:pPr>
      <w:r w:rsidRPr="004457A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5CC40C0E" w14:textId="77777777" w:rsidR="00536794" w:rsidRPr="004457AD" w:rsidRDefault="00536794" w:rsidP="004457AD">
      <w:pPr>
        <w:pStyle w:val="ConsPlusNormal"/>
        <w:numPr>
          <w:ilvl w:val="1"/>
          <w:numId w:val="5"/>
        </w:numPr>
        <w:tabs>
          <w:tab w:val="left" w:pos="284"/>
          <w:tab w:val="left" w:pos="567"/>
        </w:tabs>
        <w:jc w:val="both"/>
        <w:rPr>
          <w:i w:val="0"/>
        </w:rPr>
      </w:pPr>
      <w:r w:rsidRPr="004457A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680F6EB1" w14:textId="77777777" w:rsidR="00536794" w:rsidRPr="004457AD" w:rsidRDefault="00536794" w:rsidP="004457AD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rFonts w:eastAsia="Times New Roman"/>
          <w:i w:val="0"/>
        </w:rPr>
      </w:pPr>
      <w:r w:rsidRPr="004457AD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331674F0" w14:textId="77777777" w:rsidR="00536794" w:rsidRPr="004457AD" w:rsidRDefault="00536794" w:rsidP="004457AD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rFonts w:eastAsia="Times New Roman"/>
          <w:i w:val="0"/>
        </w:rPr>
      </w:pPr>
      <w:r w:rsidRPr="004457A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7F90DF98" w14:textId="77777777" w:rsidR="00536794" w:rsidRPr="004457AD" w:rsidRDefault="00536794" w:rsidP="004457AD">
      <w:pPr>
        <w:pStyle w:val="afffa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73DEC433" w14:textId="77777777" w:rsidR="00536794" w:rsidRPr="004457AD" w:rsidRDefault="00536794" w:rsidP="004457AD">
      <w:pPr>
        <w:pStyle w:val="afffa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4419CDA4" w14:textId="77777777" w:rsidR="00536794" w:rsidRPr="004457AD" w:rsidRDefault="00536794" w:rsidP="004457AD">
      <w:pPr>
        <w:pStyle w:val="afffa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В случае изменения реквизитов, местонахождения, в </w:t>
      </w:r>
      <w:proofErr w:type="spellStart"/>
      <w:r w:rsidRPr="004457AD">
        <w:rPr>
          <w:rFonts w:ascii="Tahoma" w:hAnsi="Tahoma" w:cs="Tahoma"/>
          <w:szCs w:val="20"/>
        </w:rPr>
        <w:t>т.ч</w:t>
      </w:r>
      <w:proofErr w:type="spellEnd"/>
      <w:r w:rsidRPr="004457AD">
        <w:rPr>
          <w:rFonts w:ascii="Tahoma" w:hAnsi="Tahoma" w:cs="Tahoma"/>
          <w:szCs w:val="20"/>
        </w:rPr>
        <w:t>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2CF2E2D2" w14:textId="77777777" w:rsidR="00536794" w:rsidRPr="004457AD" w:rsidRDefault="00536794" w:rsidP="004457AD">
      <w:pPr>
        <w:pStyle w:val="afffa"/>
        <w:tabs>
          <w:tab w:val="num" w:pos="0"/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12.12. Юридически значимые сообщения направляются по следующим адресам:</w:t>
      </w:r>
    </w:p>
    <w:p w14:paraId="7CF46EBF" w14:textId="77777777" w:rsidR="00536794" w:rsidRPr="004457AD" w:rsidRDefault="00536794" w:rsidP="004457AD">
      <w:pPr>
        <w:pStyle w:val="afffa"/>
        <w:tabs>
          <w:tab w:val="num" w:pos="0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12.12.1. Заказчику: </w:t>
      </w:r>
      <w:r w:rsidRPr="004457AD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Pr="004457AD">
        <w:rPr>
          <w:rFonts w:ascii="Tahoma" w:hAnsi="Tahoma" w:cs="Tahoma"/>
          <w:spacing w:val="3"/>
          <w:szCs w:val="20"/>
        </w:rPr>
        <w:t>_______________________</w:t>
      </w:r>
    </w:p>
    <w:p w14:paraId="48499B22" w14:textId="77777777" w:rsidR="00536794" w:rsidRPr="004457AD" w:rsidRDefault="00536794" w:rsidP="004457AD">
      <w:pPr>
        <w:pStyle w:val="afffa"/>
        <w:tabs>
          <w:tab w:val="num" w:pos="0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12.12.2. Исполнителю: </w:t>
      </w:r>
      <w:r w:rsidRPr="004457AD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Pr="004457AD">
        <w:rPr>
          <w:rFonts w:ascii="Tahoma" w:hAnsi="Tahoma" w:cs="Tahoma"/>
          <w:spacing w:val="3"/>
          <w:szCs w:val="20"/>
        </w:rPr>
        <w:t>_______________________</w:t>
      </w:r>
    </w:p>
    <w:p w14:paraId="4AD14A08" w14:textId="77777777" w:rsidR="00536794" w:rsidRPr="004457AD" w:rsidRDefault="00536794" w:rsidP="004457AD">
      <w:pPr>
        <w:pStyle w:val="afffa"/>
        <w:tabs>
          <w:tab w:val="num" w:pos="0"/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7E45B871" w14:textId="7D146994" w:rsidR="00536794" w:rsidRPr="004457AD" w:rsidRDefault="00536794" w:rsidP="004457AD">
      <w:pPr>
        <w:pStyle w:val="afffa"/>
        <w:tabs>
          <w:tab w:val="num" w:pos="0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Заказчика:</w:t>
      </w:r>
      <w:r w:rsidRPr="004457AD">
        <w:rPr>
          <w:rFonts w:ascii="Tahoma" w:hAnsi="Tahoma" w:cs="Tahoma"/>
          <w:spacing w:val="-3"/>
          <w:szCs w:val="20"/>
        </w:rPr>
        <w:t xml:space="preserve"> </w:t>
      </w:r>
      <w:r w:rsidRPr="004457AD">
        <w:rPr>
          <w:rFonts w:ascii="Tahoma" w:hAnsi="Tahoma" w:cs="Tahoma"/>
          <w:spacing w:val="-3"/>
          <w:szCs w:val="20"/>
          <w:lang w:val="en-US"/>
        </w:rPr>
        <w:t>E</w:t>
      </w:r>
      <w:r w:rsidRPr="004457AD">
        <w:rPr>
          <w:rFonts w:ascii="Tahoma" w:hAnsi="Tahoma" w:cs="Tahoma"/>
          <w:spacing w:val="-3"/>
          <w:szCs w:val="20"/>
        </w:rPr>
        <w:t>-</w:t>
      </w:r>
      <w:r w:rsidRPr="004457AD">
        <w:rPr>
          <w:rFonts w:ascii="Tahoma" w:hAnsi="Tahoma" w:cs="Tahoma"/>
          <w:spacing w:val="-3"/>
          <w:szCs w:val="20"/>
          <w:lang w:val="en-US"/>
        </w:rPr>
        <w:t>mail</w:t>
      </w:r>
      <w:r w:rsidRPr="004457AD">
        <w:rPr>
          <w:rFonts w:ascii="Tahoma" w:hAnsi="Tahoma" w:cs="Tahoma"/>
          <w:spacing w:val="-3"/>
          <w:szCs w:val="20"/>
        </w:rPr>
        <w:t xml:space="preserve">: </w:t>
      </w:r>
      <w:r w:rsidRPr="004457AD">
        <w:rPr>
          <w:rFonts w:ascii="Tahoma" w:hAnsi="Tahoma" w:cs="Tahoma"/>
          <w:spacing w:val="-3"/>
          <w:szCs w:val="20"/>
          <w:u w:val="single"/>
        </w:rPr>
        <w:t>_________________________________</w:t>
      </w:r>
      <w:r w:rsidRPr="004457AD">
        <w:rPr>
          <w:rFonts w:ascii="Tahoma" w:hAnsi="Tahoma" w:cs="Tahoma"/>
          <w:szCs w:val="20"/>
        </w:rPr>
        <w:t>;</w:t>
      </w:r>
    </w:p>
    <w:p w14:paraId="4B288465" w14:textId="456CE184" w:rsidR="00536794" w:rsidRPr="004457AD" w:rsidRDefault="00536794" w:rsidP="004457AD">
      <w:pPr>
        <w:pStyle w:val="afffa"/>
        <w:tabs>
          <w:tab w:val="num" w:pos="0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Исполнителя:</w:t>
      </w:r>
      <w:r w:rsidR="004457AD">
        <w:rPr>
          <w:rFonts w:ascii="Tahoma" w:hAnsi="Tahoma" w:cs="Tahoma"/>
          <w:szCs w:val="20"/>
        </w:rPr>
        <w:t xml:space="preserve"> </w:t>
      </w:r>
      <w:r w:rsidRPr="004457AD">
        <w:rPr>
          <w:rFonts w:ascii="Tahoma" w:hAnsi="Tahoma" w:cs="Tahoma"/>
          <w:spacing w:val="-3"/>
          <w:szCs w:val="20"/>
          <w:lang w:val="en-US"/>
        </w:rPr>
        <w:t>E</w:t>
      </w:r>
      <w:r w:rsidRPr="004457AD">
        <w:rPr>
          <w:rFonts w:ascii="Tahoma" w:hAnsi="Tahoma" w:cs="Tahoma"/>
          <w:spacing w:val="-3"/>
          <w:szCs w:val="20"/>
        </w:rPr>
        <w:t>-</w:t>
      </w:r>
      <w:r w:rsidRPr="004457AD">
        <w:rPr>
          <w:rFonts w:ascii="Tahoma" w:hAnsi="Tahoma" w:cs="Tahoma"/>
          <w:spacing w:val="-3"/>
          <w:szCs w:val="20"/>
          <w:lang w:val="en-US"/>
        </w:rPr>
        <w:t>mail</w:t>
      </w:r>
      <w:r w:rsidRPr="004457AD">
        <w:rPr>
          <w:rFonts w:ascii="Tahoma" w:hAnsi="Tahoma" w:cs="Tahoma"/>
          <w:spacing w:val="-3"/>
          <w:szCs w:val="20"/>
        </w:rPr>
        <w:t xml:space="preserve">: </w:t>
      </w:r>
      <w:r w:rsidRPr="004457AD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 w14:paraId="524F95EF" w14:textId="20EC2F57" w:rsidR="007F241D" w:rsidRPr="004457AD" w:rsidRDefault="007F241D" w:rsidP="004457AD">
      <w:pPr>
        <w:pStyle w:val="ConsPlusNormal"/>
        <w:tabs>
          <w:tab w:val="left" w:pos="567"/>
          <w:tab w:val="num" w:pos="709"/>
        </w:tabs>
        <w:jc w:val="both"/>
        <w:rPr>
          <w:i w:val="0"/>
        </w:rPr>
      </w:pPr>
    </w:p>
    <w:p w14:paraId="5237C046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14:paraId="5795C6CC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8" w:history="1">
        <w:r w:rsidRPr="004457AD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4457AD">
        <w:rPr>
          <w:rFonts w:ascii="Tahoma" w:hAnsi="Tahoma" w:cs="Tahoma"/>
          <w:szCs w:val="20"/>
        </w:rPr>
        <w:t xml:space="preserve">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27F8718D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1290837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1E2CDF3A" w14:textId="77777777" w:rsidR="00913C0C" w:rsidRPr="004457AD" w:rsidRDefault="00913C0C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3A7C8538" w14:textId="77777777" w:rsidR="00913C0C" w:rsidRPr="004457AD" w:rsidRDefault="00913C0C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- предоставление каких-либо гарантий;</w:t>
      </w:r>
    </w:p>
    <w:p w14:paraId="560F8FD2" w14:textId="77777777" w:rsidR="00913C0C" w:rsidRPr="004457AD" w:rsidRDefault="00913C0C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- ускорение существующих процедур;</w:t>
      </w:r>
    </w:p>
    <w:p w14:paraId="2E0D3E9C" w14:textId="77777777" w:rsidR="00913C0C" w:rsidRPr="004457AD" w:rsidRDefault="00913C0C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4D27BFE9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08FA344D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01B51B9C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1BF0D48A" w14:textId="73E7C731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14:paraId="011673B4" w14:textId="77777777" w:rsidR="00913C0C" w:rsidRPr="004457AD" w:rsidRDefault="00913C0C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14:paraId="55616208" w14:textId="77777777" w:rsidR="00913C0C" w:rsidRPr="004457AD" w:rsidRDefault="00913C0C" w:rsidP="004457AD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14:paraId="13FABC1B" w14:textId="77777777" w:rsidR="00913C0C" w:rsidRPr="004457AD" w:rsidRDefault="00913C0C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14:paraId="150F05AB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14:paraId="7C592AE3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03CF4865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4218FCF8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 В случае отказа Исполнителя от предоставления Информации согласно п. 13.7. настоящего Договора, фактического непредставления такой информации, представления Информации с нарушением сроков, установленных в настоящем 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53AD8B5C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В случае предоставления Информации не в полном объеме (т.е. непредставления какой-либо информации, указанной в форме (Приложение №4) Заказчик направляет повторный запрос о предоставлении Информации по форме, указанной в п. 13.7.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615C8C5F" w14:textId="77777777" w:rsidR="007F241D" w:rsidRPr="004457AD" w:rsidRDefault="007F241D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582C5B18" w14:textId="6B2C1D38" w:rsidR="006C5723" w:rsidRPr="004457AD" w:rsidRDefault="006C5723" w:rsidP="004457AD">
      <w:pPr>
        <w:pStyle w:val="30"/>
        <w:keepNext w:val="0"/>
        <w:keepLines w:val="0"/>
        <w:widowControl w:val="0"/>
        <w:numPr>
          <w:ilvl w:val="0"/>
          <w:numId w:val="32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bookmarkStart w:id="8" w:name="_Ref328747268"/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14:paraId="38AF7CC3" w14:textId="77777777" w:rsidR="006C5723" w:rsidRPr="004457AD" w:rsidRDefault="006C5723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3F5224E6" w14:textId="7028C662" w:rsidR="006C5723" w:rsidRPr="004457AD" w:rsidRDefault="006C5723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Под конфиденциальной информацией Стороны понимают  документированную информацию,  в отношении любой из Сторон, ее Аффилированных лиц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4457AD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 грифом «Конфиденциально» и/или «Коммерческая тайна».</w:t>
      </w:r>
    </w:p>
    <w:p w14:paraId="4D5E6026" w14:textId="77777777" w:rsidR="006C5723" w:rsidRPr="004457AD" w:rsidRDefault="006C5723" w:rsidP="004457AD">
      <w:pPr>
        <w:tabs>
          <w:tab w:val="num" w:pos="426"/>
          <w:tab w:val="left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457AD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14:paraId="389B6E6B" w14:textId="77777777" w:rsidR="006C5723" w:rsidRPr="004457AD" w:rsidRDefault="006C5723" w:rsidP="004457AD">
      <w:pPr>
        <w:tabs>
          <w:tab w:val="num" w:pos="426"/>
          <w:tab w:val="left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457AD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3DE7C5D4" w14:textId="4CDF69AA" w:rsidR="006C5723" w:rsidRPr="004457AD" w:rsidRDefault="006C5723" w:rsidP="004457AD">
      <w:pPr>
        <w:tabs>
          <w:tab w:val="num" w:pos="426"/>
          <w:tab w:val="left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457AD">
        <w:rPr>
          <w:rFonts w:ascii="Tahoma" w:eastAsia="Times New Roman" w:hAnsi="Tahoma" w:cs="Tahoma"/>
          <w:color w:val="000000"/>
          <w:szCs w:val="20"/>
        </w:rPr>
        <w:t>б)</w:t>
      </w:r>
      <w:r w:rsidR="004457AD">
        <w:rPr>
          <w:rFonts w:ascii="Tahoma" w:eastAsia="Times New Roman" w:hAnsi="Tahoma" w:cs="Tahoma"/>
          <w:color w:val="000000"/>
          <w:szCs w:val="20"/>
        </w:rPr>
        <w:t xml:space="preserve"> </w:t>
      </w:r>
      <w:r w:rsidRPr="004457AD">
        <w:rPr>
          <w:rFonts w:ascii="Tahoma" w:eastAsia="Times New Roman" w:hAnsi="Tahoma" w:cs="Tahoma"/>
          <w:color w:val="000000"/>
          <w:szCs w:val="20"/>
        </w:rPr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7F9D3060" w14:textId="77777777" w:rsidR="006C5723" w:rsidRPr="004457AD" w:rsidRDefault="006C5723" w:rsidP="004457AD">
      <w:pPr>
        <w:tabs>
          <w:tab w:val="num" w:pos="426"/>
          <w:tab w:val="left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457AD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4C55D553" w14:textId="674F7EEE" w:rsidR="006C5723" w:rsidRPr="004457AD" w:rsidRDefault="006C5723" w:rsidP="004457AD">
      <w:pPr>
        <w:tabs>
          <w:tab w:val="num" w:pos="426"/>
          <w:tab w:val="left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457AD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информации;</w:t>
      </w:r>
    </w:p>
    <w:p w14:paraId="13E5B423" w14:textId="77777777" w:rsidR="006C5723" w:rsidRPr="004457AD" w:rsidRDefault="006C5723" w:rsidP="004457AD">
      <w:pPr>
        <w:tabs>
          <w:tab w:val="num" w:pos="426"/>
          <w:tab w:val="left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457AD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6E3C542A" w14:textId="77777777" w:rsidR="006C5723" w:rsidRPr="004457AD" w:rsidRDefault="006C5723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4457AD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4457AD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4457AD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14:paraId="1B75CAF8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14:paraId="10F83B60" w14:textId="4DFF5858" w:rsidR="006C5723" w:rsidRPr="004457AD" w:rsidRDefault="006C5723" w:rsidP="004457A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- в случае передачи Конфиденциальной информации на бумажных или электронных носителях - оформлением Сторонами актов приема-передачи </w:t>
      </w:r>
      <w:r w:rsidR="004457AD" w:rsidRPr="004457AD">
        <w:rPr>
          <w:rFonts w:ascii="Tahoma" w:eastAsia="Times New Roman" w:hAnsi="Tahoma" w:cs="Tahoma"/>
          <w:szCs w:val="20"/>
        </w:rPr>
        <w:t>документов или</w:t>
      </w:r>
      <w:r w:rsidRPr="004457AD">
        <w:rPr>
          <w:rFonts w:ascii="Tahoma" w:eastAsia="Times New Roman" w:hAnsi="Tahoma" w:cs="Tahoma"/>
          <w:szCs w:val="20"/>
        </w:rPr>
        <w:t xml:space="preserve"> электронных носителей информации;</w:t>
      </w:r>
    </w:p>
    <w:p w14:paraId="1E0A9CF5" w14:textId="3C39FF0D" w:rsidR="006C5723" w:rsidRPr="004457AD" w:rsidRDefault="006C5723" w:rsidP="004457A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- в </w:t>
      </w:r>
      <w:r w:rsidR="004457AD" w:rsidRPr="004457AD">
        <w:rPr>
          <w:rFonts w:ascii="Tahoma" w:eastAsia="Times New Roman" w:hAnsi="Tahoma" w:cs="Tahoma"/>
          <w:szCs w:val="20"/>
        </w:rPr>
        <w:t>случае передачи</w:t>
      </w:r>
      <w:r w:rsidRPr="004457AD">
        <w:rPr>
          <w:rFonts w:ascii="Tahoma" w:eastAsia="Times New Roman" w:hAnsi="Tahoma" w:cs="Tahoma"/>
          <w:szCs w:val="20"/>
        </w:rPr>
        <w:t xml:space="preserve">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183416A2" w14:textId="77777777" w:rsidR="006C5723" w:rsidRPr="004457AD" w:rsidRDefault="006C5723" w:rsidP="004457A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2154FE19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54A4D63A" w14:textId="6643971F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и Исполнителям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14:paraId="52BB6468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7A07D4DA" w14:textId="4A0979CC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информации.  </w:t>
      </w:r>
    </w:p>
    <w:p w14:paraId="197D9EB1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033DAA92" w14:textId="77777777" w:rsidR="006C5723" w:rsidRPr="004457AD" w:rsidRDefault="006C5723" w:rsidP="004457AD">
      <w:pPr>
        <w:pStyle w:val="afffa"/>
        <w:numPr>
          <w:ilvl w:val="2"/>
          <w:numId w:val="32"/>
        </w:numPr>
        <w:tabs>
          <w:tab w:val="left" w:pos="567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6FC55457" w14:textId="77777777" w:rsidR="006C5723" w:rsidRPr="004457AD" w:rsidRDefault="006C5723" w:rsidP="004457AD">
      <w:pPr>
        <w:pStyle w:val="afffa"/>
        <w:numPr>
          <w:ilvl w:val="2"/>
          <w:numId w:val="32"/>
        </w:numPr>
        <w:tabs>
          <w:tab w:val="left" w:pos="567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00417B62" w14:textId="77777777" w:rsidR="006C5723" w:rsidRPr="004457AD" w:rsidRDefault="006C5723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6B2706B0" w14:textId="77777777" w:rsidR="006C5723" w:rsidRPr="004457AD" w:rsidRDefault="006C5723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53386E98" w14:textId="77777777" w:rsidR="006C5723" w:rsidRPr="004457AD" w:rsidRDefault="006C5723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4457AD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36F7B195" w14:textId="77777777" w:rsidR="006C5723" w:rsidRPr="004457AD" w:rsidRDefault="006C5723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4457AD">
        <w:rPr>
          <w:rFonts w:ascii="Tahoma" w:eastAsia="Times New Roman" w:hAnsi="Tahoma" w:cs="Tahoma"/>
          <w:szCs w:val="20"/>
          <w:lang w:val="en-US"/>
        </w:rPr>
        <w:t>Internet</w:t>
      </w:r>
      <w:r w:rsidRPr="004457AD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57647E57" w14:textId="77777777" w:rsidR="006C5723" w:rsidRPr="004457AD" w:rsidRDefault="006C5723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454FA7F2" w14:textId="77777777" w:rsidR="006C5723" w:rsidRPr="004457AD" w:rsidRDefault="006C5723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14:paraId="1BEACEAD" w14:textId="79148419" w:rsidR="006C5723" w:rsidRPr="004457AD" w:rsidRDefault="006C5723" w:rsidP="004457AD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- законно являлась или стала </w:t>
      </w:r>
      <w:r w:rsidR="004457AD" w:rsidRPr="004457AD">
        <w:rPr>
          <w:rFonts w:ascii="Tahoma" w:eastAsia="Times New Roman" w:hAnsi="Tahoma" w:cs="Tahoma"/>
          <w:szCs w:val="20"/>
        </w:rPr>
        <w:t>известна,</w:t>
      </w:r>
      <w:r w:rsidRPr="004457AD">
        <w:rPr>
          <w:rFonts w:ascii="Tahoma" w:eastAsia="Times New Roman" w:hAnsi="Tahoma" w:cs="Tahoma"/>
          <w:szCs w:val="20"/>
        </w:rPr>
        <w:t xml:space="preserve"> или доступна Принимающей стороне до ее получения от Раскрывающей стороны;</w:t>
      </w:r>
    </w:p>
    <w:p w14:paraId="1A077B92" w14:textId="20083E68" w:rsidR="006C5723" w:rsidRPr="004457AD" w:rsidRDefault="006C5723" w:rsidP="004457AD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Третьим лицам в результате </w:t>
      </w:r>
      <w:r w:rsidR="004457AD" w:rsidRPr="004457AD">
        <w:rPr>
          <w:rFonts w:ascii="Tahoma" w:eastAsia="Times New Roman" w:hAnsi="Tahoma" w:cs="Tahoma"/>
          <w:szCs w:val="20"/>
        </w:rPr>
        <w:t>иных правомерных</w:t>
      </w:r>
      <w:r w:rsidRPr="004457AD">
        <w:rPr>
          <w:rFonts w:ascii="Tahoma" w:eastAsia="Times New Roman" w:hAnsi="Tahoma" w:cs="Tahoma"/>
          <w:szCs w:val="20"/>
        </w:rPr>
        <w:t xml:space="preserve"> или противоправных деяний (действий, бездействия) Раскрывающей стороны;</w:t>
      </w:r>
    </w:p>
    <w:p w14:paraId="2C1C56C6" w14:textId="77777777" w:rsidR="006C5723" w:rsidRPr="004457AD" w:rsidRDefault="006C5723" w:rsidP="004457AD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5639AF63" w14:textId="77777777" w:rsidR="006C5723" w:rsidRPr="004457AD" w:rsidRDefault="006C5723" w:rsidP="004457AD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7E0A5169" w14:textId="77777777" w:rsidR="006C5723" w:rsidRPr="004457AD" w:rsidRDefault="006C5723" w:rsidP="004457AD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6CE23149" w14:textId="77777777" w:rsidR="006C5723" w:rsidRPr="004457AD" w:rsidRDefault="006C5723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4457AD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4457AD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3C89BF5F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4457AD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0B7F711D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33231198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6366C690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78DC740D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14:paraId="3C5D0C96" w14:textId="77777777" w:rsidR="006C5723" w:rsidRPr="004457AD" w:rsidRDefault="006C5723" w:rsidP="004457AD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58B8A5B1" w14:textId="5070750A" w:rsidR="006C5723" w:rsidRPr="004457AD" w:rsidRDefault="006C5723" w:rsidP="004457AD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14:paraId="3EB950EA" w14:textId="77777777" w:rsidR="006C5723" w:rsidRPr="004457AD" w:rsidRDefault="006C5723" w:rsidP="004457AD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66620423" w14:textId="77777777" w:rsidR="006C5723" w:rsidRPr="004457AD" w:rsidRDefault="006C5723" w:rsidP="004457AD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59459877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5DF700B2" w14:textId="26497EF3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</w:t>
      </w:r>
      <w:r w:rsidR="004457AD" w:rsidRPr="004457AD">
        <w:rPr>
          <w:rFonts w:ascii="Tahoma" w:eastAsia="Times New Roman" w:hAnsi="Tahoma" w:cs="Tahoma"/>
          <w:szCs w:val="20"/>
        </w:rPr>
        <w:t>размере 500</w:t>
      </w:r>
      <w:r w:rsidRPr="004457AD">
        <w:rPr>
          <w:rFonts w:ascii="Tahoma" w:eastAsia="Times New Roman" w:hAnsi="Tahoma" w:cs="Tahoma"/>
          <w:szCs w:val="20"/>
        </w:rPr>
        <w:t xml:space="preserve"> 000 (пятьсот тысяч) рублей.</w:t>
      </w:r>
    </w:p>
    <w:p w14:paraId="67E282FB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77C7BA9C" w14:textId="1F6736F8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Положение о конфиденциальности действует в </w:t>
      </w:r>
      <w:r w:rsidR="004457AD" w:rsidRPr="004457AD">
        <w:rPr>
          <w:rFonts w:ascii="Tahoma" w:eastAsia="Times New Roman" w:hAnsi="Tahoma" w:cs="Tahoma"/>
          <w:szCs w:val="20"/>
        </w:rPr>
        <w:t>течение 3</w:t>
      </w:r>
      <w:r w:rsidRPr="004457AD">
        <w:rPr>
          <w:rFonts w:ascii="Tahoma" w:eastAsia="Times New Roman" w:hAnsi="Tahoma" w:cs="Tahoma"/>
          <w:szCs w:val="20"/>
        </w:rPr>
        <w:t xml:space="preserve"> (трех) лет с даты подписания Договора.</w:t>
      </w:r>
    </w:p>
    <w:p w14:paraId="444EF44C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4457AD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4457AD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14:paraId="23FEEABE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14:paraId="05803A6B" w14:textId="77777777" w:rsidR="006C5723" w:rsidRPr="004457AD" w:rsidRDefault="006C5723" w:rsidP="004457A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14:paraId="234DC19C" w14:textId="77777777" w:rsidR="006C5723" w:rsidRPr="004457AD" w:rsidRDefault="006C5723" w:rsidP="004457AD">
      <w:pPr>
        <w:pStyle w:val="30"/>
        <w:keepNext w:val="0"/>
        <w:keepLines w:val="0"/>
        <w:widowControl w:val="0"/>
        <w:numPr>
          <w:ilvl w:val="0"/>
          <w:numId w:val="32"/>
        </w:numPr>
        <w:tabs>
          <w:tab w:val="num" w:pos="426"/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14:paraId="790953FC" w14:textId="0BA4374C" w:rsidR="006C5723" w:rsidRPr="004457AD" w:rsidRDefault="006C5723" w:rsidP="004457AD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Настоящий Договор составлен в двух подлинных идентичных экземплярах, имеющих </w:t>
      </w:r>
      <w:r w:rsidR="004457AD" w:rsidRPr="004457AD">
        <w:rPr>
          <w:rFonts w:ascii="Tahoma" w:hAnsi="Tahoma" w:cs="Tahoma"/>
          <w:szCs w:val="20"/>
        </w:rPr>
        <w:t>одинаковую юридическую</w:t>
      </w:r>
      <w:r w:rsidRPr="004457AD">
        <w:rPr>
          <w:rFonts w:ascii="Tahoma" w:hAnsi="Tahoma" w:cs="Tahoma"/>
          <w:szCs w:val="20"/>
        </w:rPr>
        <w:t xml:space="preserve"> силу, по одному для каждой стороны.</w:t>
      </w:r>
    </w:p>
    <w:p w14:paraId="75E7F456" w14:textId="5BD1CA20" w:rsidR="006C5723" w:rsidRPr="004457AD" w:rsidRDefault="006C5723" w:rsidP="004457AD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 </w:t>
      </w:r>
    </w:p>
    <w:p w14:paraId="5E9588F1" w14:textId="77777777" w:rsidR="006C5723" w:rsidRPr="004457AD" w:rsidRDefault="006C5723" w:rsidP="004457AD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14:paraId="29B36F93" w14:textId="77777777" w:rsidR="006C5723" w:rsidRPr="004457AD" w:rsidRDefault="006C5723" w:rsidP="004457AD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63CC3510" w14:textId="77777777" w:rsidR="006C5723" w:rsidRPr="004457AD" w:rsidRDefault="006C5723" w:rsidP="004457AD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14:paraId="2C1C9EC6" w14:textId="77777777" w:rsidR="006C5723" w:rsidRPr="004457AD" w:rsidRDefault="006C5723" w:rsidP="004457AD">
      <w:pPr>
        <w:pStyle w:val="afffa"/>
        <w:numPr>
          <w:ilvl w:val="0"/>
          <w:numId w:val="3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14:paraId="6103E459" w14:textId="6C4CCC09" w:rsidR="006C5723" w:rsidRPr="004457AD" w:rsidRDefault="006C5723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В случае не уведомления Заказчика </w:t>
      </w:r>
      <w:r w:rsidR="004457AD" w:rsidRPr="004457AD">
        <w:rPr>
          <w:rFonts w:ascii="Tahoma" w:hAnsi="Tahoma" w:cs="Tahoma"/>
          <w:szCs w:val="20"/>
        </w:rPr>
        <w:t>о событиях,</w:t>
      </w:r>
      <w:r w:rsidRPr="004457AD">
        <w:rPr>
          <w:rFonts w:ascii="Tahoma" w:hAnsi="Tahoma" w:cs="Tahoma"/>
          <w:szCs w:val="20"/>
        </w:rPr>
        <w:t xml:space="preserve"> указанных в настоящем пункте, </w:t>
      </w:r>
      <w:r w:rsidR="004457AD" w:rsidRPr="004457AD">
        <w:rPr>
          <w:rFonts w:ascii="Tahoma" w:hAnsi="Tahoma" w:cs="Tahoma"/>
          <w:szCs w:val="20"/>
        </w:rPr>
        <w:t>Исполнитель несет</w:t>
      </w:r>
      <w:r w:rsidRPr="004457AD">
        <w:rPr>
          <w:rFonts w:ascii="Tahoma" w:hAnsi="Tahoma" w:cs="Tahoma"/>
          <w:szCs w:val="20"/>
        </w:rPr>
        <w:t xml:space="preserve"> ответственность и обязан уплатить Заказчику штраф в размере 1 % (один процент) от Цены Услуг за каждый случай нарушения.</w:t>
      </w:r>
    </w:p>
    <w:p w14:paraId="6D5C230A" w14:textId="77777777" w:rsidR="006C5723" w:rsidRPr="004457AD" w:rsidRDefault="006C5723" w:rsidP="004457AD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В случае изменения реквизитов, в </w:t>
      </w:r>
      <w:proofErr w:type="spellStart"/>
      <w:r w:rsidRPr="004457AD">
        <w:rPr>
          <w:rFonts w:ascii="Tahoma" w:hAnsi="Tahoma" w:cs="Tahoma"/>
          <w:szCs w:val="20"/>
        </w:rPr>
        <w:t>т.ч</w:t>
      </w:r>
      <w:proofErr w:type="spellEnd"/>
      <w:r w:rsidRPr="004457AD">
        <w:rPr>
          <w:rFonts w:ascii="Tahoma" w:hAnsi="Tahoma" w:cs="Tahoma"/>
          <w:szCs w:val="20"/>
        </w:rPr>
        <w:t>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02B92861" w14:textId="77777777" w:rsidR="006C5723" w:rsidRPr="004457AD" w:rsidRDefault="006C5723" w:rsidP="004457AD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b/>
          <w:szCs w:val="20"/>
        </w:rPr>
        <w:t>Электронный документооборот</w:t>
      </w:r>
    </w:p>
    <w:p w14:paraId="144EBA87" w14:textId="620C2D00" w:rsidR="006C5723" w:rsidRPr="004457AD" w:rsidRDefault="006C5723" w:rsidP="004457AD">
      <w:pPr>
        <w:pStyle w:val="afffa"/>
        <w:numPr>
          <w:ilvl w:val="2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4457AD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актов сверок, Отчетов, Актов приема-передачи прав - в форматах </w:t>
      </w:r>
      <w:proofErr w:type="spellStart"/>
      <w:r w:rsidRPr="004457AD">
        <w:rPr>
          <w:rFonts w:ascii="Tahoma" w:hAnsi="Tahoma" w:cs="Tahoma"/>
          <w:szCs w:val="20"/>
        </w:rPr>
        <w:t>pdf</w:t>
      </w:r>
      <w:proofErr w:type="spellEnd"/>
      <w:r w:rsidRPr="004457AD">
        <w:rPr>
          <w:rFonts w:ascii="Tahoma" w:hAnsi="Tahoma" w:cs="Tahoma"/>
          <w:szCs w:val="20"/>
        </w:rPr>
        <w:t xml:space="preserve"> (</w:t>
      </w:r>
      <w:proofErr w:type="spellStart"/>
      <w:r w:rsidRPr="004457AD">
        <w:rPr>
          <w:rFonts w:ascii="Tahoma" w:hAnsi="Tahoma" w:cs="Tahoma"/>
          <w:szCs w:val="20"/>
        </w:rPr>
        <w:t>Portable</w:t>
      </w:r>
      <w:proofErr w:type="spellEnd"/>
      <w:r w:rsidRPr="004457AD">
        <w:rPr>
          <w:rFonts w:ascii="Tahoma" w:hAnsi="Tahoma" w:cs="Tahoma"/>
          <w:szCs w:val="20"/>
        </w:rPr>
        <w:t xml:space="preserve"> </w:t>
      </w:r>
      <w:proofErr w:type="spellStart"/>
      <w:r w:rsidRPr="004457AD">
        <w:rPr>
          <w:rFonts w:ascii="Tahoma" w:hAnsi="Tahoma" w:cs="Tahoma"/>
          <w:szCs w:val="20"/>
        </w:rPr>
        <w:t>Document</w:t>
      </w:r>
      <w:proofErr w:type="spellEnd"/>
      <w:r w:rsidRPr="004457AD">
        <w:rPr>
          <w:rFonts w:ascii="Tahoma" w:hAnsi="Tahoma" w:cs="Tahoma"/>
          <w:szCs w:val="20"/>
        </w:rPr>
        <w:t xml:space="preserve"> </w:t>
      </w:r>
      <w:proofErr w:type="spellStart"/>
      <w:r w:rsidRPr="004457AD">
        <w:rPr>
          <w:rFonts w:ascii="Tahoma" w:hAnsi="Tahoma" w:cs="Tahoma"/>
          <w:szCs w:val="20"/>
        </w:rPr>
        <w:t>Format</w:t>
      </w:r>
      <w:proofErr w:type="spellEnd"/>
      <w:r w:rsidRPr="004457AD">
        <w:rPr>
          <w:rFonts w:ascii="Tahoma" w:hAnsi="Tahoma" w:cs="Tahoma"/>
          <w:szCs w:val="20"/>
        </w:rPr>
        <w:t xml:space="preserve">), </w:t>
      </w:r>
      <w:proofErr w:type="spellStart"/>
      <w:r w:rsidRPr="004457AD">
        <w:rPr>
          <w:rFonts w:ascii="Tahoma" w:hAnsi="Tahoma" w:cs="Tahoma"/>
          <w:szCs w:val="20"/>
        </w:rPr>
        <w:t>doc</w:t>
      </w:r>
      <w:proofErr w:type="spellEnd"/>
      <w:r w:rsidRPr="004457AD">
        <w:rPr>
          <w:rFonts w:ascii="Tahoma" w:hAnsi="Tahoma" w:cs="Tahoma"/>
          <w:szCs w:val="20"/>
        </w:rPr>
        <w:t xml:space="preserve"> (MS </w:t>
      </w:r>
      <w:proofErr w:type="spellStart"/>
      <w:r w:rsidRPr="004457AD">
        <w:rPr>
          <w:rFonts w:ascii="Tahoma" w:hAnsi="Tahoma" w:cs="Tahoma"/>
          <w:szCs w:val="20"/>
        </w:rPr>
        <w:t>Word</w:t>
      </w:r>
      <w:proofErr w:type="spellEnd"/>
      <w:r w:rsidRPr="004457AD">
        <w:rPr>
          <w:rFonts w:ascii="Tahoma" w:hAnsi="Tahoma" w:cs="Tahoma"/>
          <w:szCs w:val="20"/>
        </w:rPr>
        <w:t xml:space="preserve">), </w:t>
      </w:r>
      <w:proofErr w:type="spellStart"/>
      <w:r w:rsidRPr="004457AD">
        <w:rPr>
          <w:rFonts w:ascii="Tahoma" w:hAnsi="Tahoma" w:cs="Tahoma"/>
          <w:szCs w:val="20"/>
        </w:rPr>
        <w:t>xls</w:t>
      </w:r>
      <w:proofErr w:type="spellEnd"/>
      <w:r w:rsidRPr="004457AD">
        <w:rPr>
          <w:rFonts w:ascii="Tahoma" w:hAnsi="Tahoma" w:cs="Tahoma"/>
          <w:szCs w:val="20"/>
        </w:rPr>
        <w:t xml:space="preserve"> (MS </w:t>
      </w:r>
      <w:proofErr w:type="spellStart"/>
      <w:r w:rsidRPr="004457AD">
        <w:rPr>
          <w:rFonts w:ascii="Tahoma" w:hAnsi="Tahoma" w:cs="Tahoma"/>
          <w:szCs w:val="20"/>
        </w:rPr>
        <w:t>Excel</w:t>
      </w:r>
      <w:proofErr w:type="spellEnd"/>
      <w:r w:rsidRPr="004457AD">
        <w:rPr>
          <w:rFonts w:ascii="Tahoma" w:hAnsi="Tahoma" w:cs="Tahoma"/>
          <w:szCs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2B5683BF" w14:textId="77777777" w:rsidR="006C5723" w:rsidRPr="004457AD" w:rsidRDefault="006C5723" w:rsidP="004457AD">
      <w:pPr>
        <w:pStyle w:val="afffa"/>
        <w:numPr>
          <w:ilvl w:val="2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4457AD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3108F16E" w14:textId="77777777" w:rsidR="006C5723" w:rsidRPr="004457AD" w:rsidRDefault="006C5723" w:rsidP="004457AD">
      <w:pPr>
        <w:pStyle w:val="afffa"/>
        <w:numPr>
          <w:ilvl w:val="2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4457AD"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3F22E7E5" w14:textId="77777777" w:rsidR="006C5723" w:rsidRPr="004457AD" w:rsidRDefault="006C5723" w:rsidP="004457AD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4457AD">
        <w:rPr>
          <w:rFonts w:ascii="Tahoma" w:hAnsi="Tahoma" w:cs="Tahoma"/>
          <w:szCs w:val="20"/>
        </w:rPr>
        <w:t>ТекстИнф</w:t>
      </w:r>
      <w:proofErr w:type="spellEnd"/>
      <w:r w:rsidRPr="004457AD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4457AD">
        <w:rPr>
          <w:rFonts w:ascii="Tahoma" w:hAnsi="Tahoma" w:cs="Tahoma"/>
          <w:szCs w:val="20"/>
        </w:rPr>
        <w:t>Идентиф</w:t>
      </w:r>
      <w:proofErr w:type="spellEnd"/>
      <w:r w:rsidRPr="004457AD">
        <w:rPr>
          <w:rFonts w:ascii="Tahoma" w:hAnsi="Tahoma" w:cs="Tahoma"/>
          <w:szCs w:val="20"/>
        </w:rPr>
        <w:t xml:space="preserve">="Договор" и </w:t>
      </w:r>
      <w:proofErr w:type="spellStart"/>
      <w:r w:rsidRPr="004457AD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4457AD">
        <w:rPr>
          <w:rFonts w:ascii="Tahoma" w:hAnsi="Tahoma" w:cs="Tahoma"/>
          <w:szCs w:val="20"/>
        </w:rPr>
        <w:t>=&lt;</w:t>
      </w:r>
      <w:proofErr w:type="gramEnd"/>
      <w:r w:rsidRPr="004457AD">
        <w:rPr>
          <w:rFonts w:ascii="Tahoma" w:hAnsi="Tahoma" w:cs="Tahoma"/>
          <w:szCs w:val="20"/>
        </w:rPr>
        <w:t xml:space="preserve">Номер договора&gt;;   </w:t>
      </w:r>
    </w:p>
    <w:p w14:paraId="39271B5A" w14:textId="77777777" w:rsidR="006C5723" w:rsidRPr="004457AD" w:rsidRDefault="006C5723" w:rsidP="004457AD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4457AD">
        <w:rPr>
          <w:rFonts w:ascii="Tahoma" w:hAnsi="Tahoma" w:cs="Tahoma"/>
          <w:szCs w:val="20"/>
        </w:rPr>
        <w:t>ТекстИнф</w:t>
      </w:r>
      <w:proofErr w:type="spellEnd"/>
      <w:r w:rsidRPr="004457AD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4457AD">
        <w:rPr>
          <w:rFonts w:ascii="Tahoma" w:hAnsi="Tahoma" w:cs="Tahoma"/>
          <w:szCs w:val="20"/>
        </w:rPr>
        <w:t>Идентиф</w:t>
      </w:r>
      <w:proofErr w:type="spellEnd"/>
      <w:r w:rsidRPr="004457AD">
        <w:rPr>
          <w:rFonts w:ascii="Tahoma" w:hAnsi="Tahoma" w:cs="Tahoma"/>
          <w:szCs w:val="20"/>
        </w:rPr>
        <w:t xml:space="preserve">="Договор" и </w:t>
      </w:r>
      <w:proofErr w:type="spellStart"/>
      <w:r w:rsidRPr="004457AD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4457AD">
        <w:rPr>
          <w:rFonts w:ascii="Tahoma" w:hAnsi="Tahoma" w:cs="Tahoma"/>
          <w:szCs w:val="20"/>
        </w:rPr>
        <w:t>=&lt;</w:t>
      </w:r>
      <w:proofErr w:type="gramEnd"/>
      <w:r w:rsidRPr="004457AD">
        <w:rPr>
          <w:rFonts w:ascii="Tahoma" w:hAnsi="Tahoma" w:cs="Tahoma"/>
          <w:szCs w:val="20"/>
        </w:rPr>
        <w:t xml:space="preserve">Номер договора&gt; или в секции </w:t>
      </w:r>
      <w:proofErr w:type="spellStart"/>
      <w:r w:rsidRPr="004457AD">
        <w:rPr>
          <w:rFonts w:ascii="Tahoma" w:hAnsi="Tahoma" w:cs="Tahoma"/>
          <w:szCs w:val="20"/>
        </w:rPr>
        <w:t>СвПродПер.СвПер</w:t>
      </w:r>
      <w:proofErr w:type="spellEnd"/>
      <w:r w:rsidRPr="004457AD">
        <w:rPr>
          <w:rFonts w:ascii="Tahoma" w:hAnsi="Tahoma" w:cs="Tahoma"/>
          <w:szCs w:val="20"/>
        </w:rPr>
        <w:t xml:space="preserve"> – строку с тэгом  </w:t>
      </w:r>
      <w:proofErr w:type="spellStart"/>
      <w:r w:rsidRPr="004457AD">
        <w:rPr>
          <w:rFonts w:ascii="Tahoma" w:hAnsi="Tahoma" w:cs="Tahoma"/>
          <w:szCs w:val="20"/>
        </w:rPr>
        <w:t>ОснПер</w:t>
      </w:r>
      <w:proofErr w:type="spellEnd"/>
      <w:r w:rsidRPr="004457AD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4457AD">
        <w:rPr>
          <w:rFonts w:ascii="Tahoma" w:hAnsi="Tahoma" w:cs="Tahoma"/>
          <w:szCs w:val="20"/>
        </w:rPr>
        <w:t>НаимОсн</w:t>
      </w:r>
      <w:proofErr w:type="spellEnd"/>
      <w:r w:rsidRPr="004457AD">
        <w:rPr>
          <w:rFonts w:ascii="Tahoma" w:hAnsi="Tahoma" w:cs="Tahoma"/>
          <w:szCs w:val="20"/>
        </w:rPr>
        <w:t xml:space="preserve">="Договор" и </w:t>
      </w:r>
      <w:proofErr w:type="spellStart"/>
      <w:r w:rsidRPr="004457AD">
        <w:rPr>
          <w:rFonts w:ascii="Tahoma" w:hAnsi="Tahoma" w:cs="Tahoma"/>
          <w:szCs w:val="20"/>
        </w:rPr>
        <w:t>НомОсн</w:t>
      </w:r>
      <w:proofErr w:type="spellEnd"/>
      <w:r w:rsidRPr="004457AD">
        <w:rPr>
          <w:rFonts w:ascii="Tahoma" w:hAnsi="Tahoma" w:cs="Tahoma"/>
          <w:szCs w:val="20"/>
        </w:rPr>
        <w:t xml:space="preserve">=&lt;Номер договора&gt;; в секции </w:t>
      </w:r>
      <w:proofErr w:type="spellStart"/>
      <w:r w:rsidRPr="004457AD">
        <w:rPr>
          <w:rFonts w:ascii="Tahoma" w:hAnsi="Tahoma" w:cs="Tahoma"/>
          <w:szCs w:val="20"/>
        </w:rPr>
        <w:t>ГрузОт</w:t>
      </w:r>
      <w:proofErr w:type="spellEnd"/>
      <w:r w:rsidRPr="004457AD">
        <w:rPr>
          <w:rFonts w:ascii="Tahoma" w:hAnsi="Tahoma" w:cs="Tahoma"/>
          <w:szCs w:val="20"/>
        </w:rPr>
        <w:t xml:space="preserve"> – значениями атрибута </w:t>
      </w:r>
      <w:proofErr w:type="spellStart"/>
      <w:r w:rsidRPr="004457AD">
        <w:rPr>
          <w:rFonts w:ascii="Tahoma" w:hAnsi="Tahoma" w:cs="Tahoma"/>
          <w:szCs w:val="20"/>
        </w:rPr>
        <w:t>УчастникТип</w:t>
      </w:r>
      <w:proofErr w:type="spellEnd"/>
      <w:r w:rsidRPr="004457AD">
        <w:rPr>
          <w:rFonts w:ascii="Tahoma" w:hAnsi="Tahoma" w:cs="Tahoma"/>
          <w:szCs w:val="20"/>
        </w:rPr>
        <w:t xml:space="preserve"> если грузоотправитель не совпадает с продавцом</w:t>
      </w:r>
    </w:p>
    <w:p w14:paraId="2C511966" w14:textId="77777777" w:rsidR="006C5723" w:rsidRPr="004457AD" w:rsidRDefault="006C5723" w:rsidP="004457AD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3E481F65" w14:textId="77777777" w:rsidR="006C5723" w:rsidRPr="004457AD" w:rsidRDefault="006C5723" w:rsidP="004457AD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proofErr w:type="spellStart"/>
      <w:r w:rsidRPr="004457AD">
        <w:rPr>
          <w:rFonts w:ascii="Tahoma" w:hAnsi="Tahoma" w:cs="Tahoma"/>
          <w:szCs w:val="20"/>
        </w:rPr>
        <w:t>ТекстИнф</w:t>
      </w:r>
      <w:proofErr w:type="spellEnd"/>
      <w:r w:rsidRPr="004457AD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4457AD">
        <w:rPr>
          <w:rFonts w:ascii="Tahoma" w:hAnsi="Tahoma" w:cs="Tahoma"/>
          <w:szCs w:val="20"/>
        </w:rPr>
        <w:t>Идентиф</w:t>
      </w:r>
      <w:proofErr w:type="spellEnd"/>
      <w:r w:rsidRPr="004457AD">
        <w:rPr>
          <w:rFonts w:ascii="Tahoma" w:hAnsi="Tahoma" w:cs="Tahoma"/>
          <w:szCs w:val="20"/>
        </w:rPr>
        <w:t xml:space="preserve">=" </w:t>
      </w:r>
      <w:proofErr w:type="spellStart"/>
      <w:r w:rsidRPr="004457AD">
        <w:rPr>
          <w:rFonts w:ascii="Tahoma" w:hAnsi="Tahoma" w:cs="Tahoma"/>
          <w:szCs w:val="20"/>
        </w:rPr>
        <w:t>ПредДок</w:t>
      </w:r>
      <w:proofErr w:type="spellEnd"/>
      <w:r w:rsidRPr="004457AD">
        <w:rPr>
          <w:rFonts w:ascii="Tahoma" w:hAnsi="Tahoma" w:cs="Tahoma"/>
          <w:szCs w:val="20"/>
        </w:rPr>
        <w:t xml:space="preserve">" и </w:t>
      </w:r>
      <w:proofErr w:type="spellStart"/>
      <w:r w:rsidRPr="004457AD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4457AD">
        <w:rPr>
          <w:rFonts w:ascii="Tahoma" w:hAnsi="Tahoma" w:cs="Tahoma"/>
          <w:szCs w:val="20"/>
        </w:rPr>
        <w:t>=&lt;</w:t>
      </w:r>
      <w:proofErr w:type="gramEnd"/>
      <w:r w:rsidRPr="004457AD">
        <w:rPr>
          <w:rFonts w:ascii="Tahoma" w:hAnsi="Tahoma" w:cs="Tahoma"/>
          <w:szCs w:val="20"/>
        </w:rPr>
        <w:t xml:space="preserve">Номер ПУД&gt; </w:t>
      </w:r>
    </w:p>
    <w:p w14:paraId="6FE92826" w14:textId="77777777" w:rsidR="006C5723" w:rsidRPr="004457AD" w:rsidRDefault="006C5723" w:rsidP="004457AD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proofErr w:type="spellStart"/>
      <w:r w:rsidRPr="004457AD">
        <w:rPr>
          <w:rFonts w:ascii="Tahoma" w:hAnsi="Tahoma" w:cs="Tahoma"/>
          <w:szCs w:val="20"/>
        </w:rPr>
        <w:t>ТекстИнф</w:t>
      </w:r>
      <w:proofErr w:type="spellEnd"/>
      <w:r w:rsidRPr="004457AD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4457AD">
        <w:rPr>
          <w:rFonts w:ascii="Tahoma" w:hAnsi="Tahoma" w:cs="Tahoma"/>
          <w:szCs w:val="20"/>
        </w:rPr>
        <w:t>Идентиф</w:t>
      </w:r>
      <w:proofErr w:type="spellEnd"/>
      <w:r w:rsidRPr="004457AD">
        <w:rPr>
          <w:rFonts w:ascii="Tahoma" w:hAnsi="Tahoma" w:cs="Tahoma"/>
          <w:szCs w:val="20"/>
        </w:rPr>
        <w:t xml:space="preserve">=" </w:t>
      </w:r>
      <w:proofErr w:type="spellStart"/>
      <w:r w:rsidRPr="004457AD">
        <w:rPr>
          <w:rFonts w:ascii="Tahoma" w:hAnsi="Tahoma" w:cs="Tahoma"/>
          <w:szCs w:val="20"/>
        </w:rPr>
        <w:t>ПредДокДата</w:t>
      </w:r>
      <w:proofErr w:type="spellEnd"/>
      <w:r w:rsidRPr="004457AD">
        <w:rPr>
          <w:rFonts w:ascii="Tahoma" w:hAnsi="Tahoma" w:cs="Tahoma"/>
          <w:szCs w:val="20"/>
        </w:rPr>
        <w:t xml:space="preserve">" и </w:t>
      </w:r>
      <w:proofErr w:type="spellStart"/>
      <w:r w:rsidRPr="004457AD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4457AD">
        <w:rPr>
          <w:rFonts w:ascii="Tahoma" w:hAnsi="Tahoma" w:cs="Tahoma"/>
          <w:szCs w:val="20"/>
        </w:rPr>
        <w:t>=&lt;</w:t>
      </w:r>
      <w:proofErr w:type="gramEnd"/>
      <w:r w:rsidRPr="004457AD">
        <w:rPr>
          <w:rFonts w:ascii="Tahoma" w:hAnsi="Tahoma" w:cs="Tahoma"/>
          <w:szCs w:val="20"/>
        </w:rPr>
        <w:t>Дата ПУД&gt;</w:t>
      </w:r>
    </w:p>
    <w:p w14:paraId="5EB63E6D" w14:textId="77777777" w:rsidR="006C5723" w:rsidRPr="004457AD" w:rsidRDefault="006C5723" w:rsidP="004457AD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1085C8EC" w14:textId="77777777" w:rsidR="006C5723" w:rsidRPr="004457AD" w:rsidRDefault="006C5723" w:rsidP="004457AD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7779B9BB" w14:textId="77777777" w:rsidR="006C5723" w:rsidRPr="004457AD" w:rsidRDefault="006C5723" w:rsidP="004457AD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13D73D63" w14:textId="77777777" w:rsidR="006C5723" w:rsidRPr="004457AD" w:rsidRDefault="006C5723" w:rsidP="004457AD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435ABB95" w14:textId="77777777" w:rsidR="006C5723" w:rsidRPr="004457AD" w:rsidRDefault="006C5723" w:rsidP="004457AD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14:paraId="0ADB1AF3" w14:textId="77777777" w:rsidR="006C5723" w:rsidRPr="004457AD" w:rsidRDefault="006C5723" w:rsidP="004457AD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Заказчик, за исключением случаев предусмотренных </w:t>
      </w:r>
      <w:proofErr w:type="gramStart"/>
      <w:r w:rsidRPr="004457AD">
        <w:rPr>
          <w:rFonts w:ascii="Tahoma" w:hAnsi="Tahoma" w:cs="Tahoma"/>
          <w:szCs w:val="20"/>
        </w:rPr>
        <w:t>п15.8.6.-</w:t>
      </w:r>
      <w:proofErr w:type="gramEnd"/>
      <w:r w:rsidRPr="004457AD">
        <w:rPr>
          <w:rFonts w:ascii="Tahoma" w:hAnsi="Tahoma" w:cs="Tahoma"/>
          <w:szCs w:val="20"/>
        </w:rPr>
        <w:t>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12A58B43" w14:textId="77777777" w:rsidR="006C5723" w:rsidRPr="004457AD" w:rsidRDefault="006C5723" w:rsidP="004457AD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14:paraId="73DC388B" w14:textId="77777777" w:rsidR="006C5723" w:rsidRPr="004457AD" w:rsidRDefault="006C5723" w:rsidP="004457AD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14:paraId="627216F8" w14:textId="77777777" w:rsidR="006C5723" w:rsidRPr="004457AD" w:rsidRDefault="006C5723" w:rsidP="004457AD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14:paraId="0E6C6DC5" w14:textId="77777777" w:rsidR="007F241D" w:rsidRPr="004457AD" w:rsidRDefault="007F241D" w:rsidP="004457AD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Техническое задание</w:t>
      </w:r>
      <w:bookmarkEnd w:id="8"/>
    </w:p>
    <w:p w14:paraId="70BBDD47" w14:textId="77777777" w:rsidR="007F241D" w:rsidRPr="004457AD" w:rsidRDefault="007F241D" w:rsidP="004457AD">
      <w:pPr>
        <w:numPr>
          <w:ilvl w:val="0"/>
          <w:numId w:val="8"/>
        </w:numPr>
        <w:shd w:val="clear" w:color="auto" w:fill="FFFFFF"/>
        <w:tabs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Тарифы на оказываемые услуги</w:t>
      </w:r>
    </w:p>
    <w:p w14:paraId="7224EE44" w14:textId="77777777" w:rsidR="007F241D" w:rsidRPr="004457AD" w:rsidRDefault="007F241D" w:rsidP="004457AD">
      <w:pPr>
        <w:numPr>
          <w:ilvl w:val="0"/>
          <w:numId w:val="8"/>
        </w:numPr>
        <w:shd w:val="clear" w:color="auto" w:fill="FFFFFF"/>
        <w:tabs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Форма акта приемки-сдачи выполненных работ </w:t>
      </w:r>
    </w:p>
    <w:p w14:paraId="0DD5A21D" w14:textId="77777777" w:rsidR="007F241D" w:rsidRPr="004457AD" w:rsidRDefault="007F241D" w:rsidP="004457AD">
      <w:pPr>
        <w:numPr>
          <w:ilvl w:val="0"/>
          <w:numId w:val="8"/>
        </w:numPr>
        <w:shd w:val="clear" w:color="auto" w:fill="FFFFFF"/>
        <w:tabs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Форма предоставления информации о цепочке собственников (бенефициарах)</w:t>
      </w:r>
    </w:p>
    <w:p w14:paraId="57B8EC4E" w14:textId="77777777" w:rsidR="007F241D" w:rsidRPr="004457AD" w:rsidRDefault="007F241D" w:rsidP="004457AD">
      <w:pPr>
        <w:pStyle w:val="30"/>
        <w:keepNext w:val="0"/>
        <w:widowControl w:val="0"/>
        <w:tabs>
          <w:tab w:val="left" w:pos="567"/>
        </w:tabs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 w14:paraId="6C4E47E5" w14:textId="021C4689" w:rsidR="007F241D" w:rsidRPr="004457AD" w:rsidRDefault="0053157A" w:rsidP="004457AD">
      <w:pPr>
        <w:pStyle w:val="30"/>
        <w:keepNext w:val="0"/>
        <w:keepLines w:val="0"/>
        <w:widowControl w:val="0"/>
        <w:tabs>
          <w:tab w:val="left" w:pos="567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16. </w:t>
      </w:r>
      <w:r w:rsidR="007F241D"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41D" w:rsidRPr="004457AD" w14:paraId="597CD703" w14:textId="77777777" w:rsidTr="000569A5">
        <w:tc>
          <w:tcPr>
            <w:tcW w:w="4448" w:type="dxa"/>
          </w:tcPr>
          <w:p w14:paraId="12291B0C" w14:textId="77777777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457AD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14:paraId="4DFF62C4" w14:textId="77777777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457AD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7F241D" w:rsidRPr="004457AD" w14:paraId="1A8D443B" w14:textId="77777777" w:rsidTr="000569A5">
        <w:tc>
          <w:tcPr>
            <w:tcW w:w="4448" w:type="dxa"/>
          </w:tcPr>
          <w:p w14:paraId="416E4BB7" w14:textId="18D5317D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14:paraId="3F5B8D90" w14:textId="77777777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</w:p>
          <w:p w14:paraId="36529E3C" w14:textId="77777777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7F241D" w:rsidRPr="004457AD" w14:paraId="46AB59A1" w14:textId="77777777" w:rsidTr="000569A5">
        <w:tc>
          <w:tcPr>
            <w:tcW w:w="4448" w:type="dxa"/>
          </w:tcPr>
          <w:p w14:paraId="387F5C82" w14:textId="175EEFBB" w:rsidR="007F241D" w:rsidRPr="004457AD" w:rsidRDefault="007F241D" w:rsidP="004457A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</w:p>
        </w:tc>
        <w:tc>
          <w:tcPr>
            <w:tcW w:w="5299" w:type="dxa"/>
          </w:tcPr>
          <w:p w14:paraId="090CAF3D" w14:textId="77777777" w:rsidR="007F241D" w:rsidRPr="004457AD" w:rsidRDefault="007F241D" w:rsidP="004457A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4457AD">
              <w:rPr>
                <w:rFonts w:ascii="Tahoma" w:eastAsia="Times New Roman" w:hAnsi="Tahoma" w:cs="Tahoma"/>
                <w:spacing w:val="3"/>
                <w:szCs w:val="20"/>
              </w:rPr>
              <w:t xml:space="preserve">143421, Московская область, </w:t>
            </w:r>
            <w:proofErr w:type="spellStart"/>
            <w:r w:rsidRPr="004457AD">
              <w:rPr>
                <w:rFonts w:ascii="Tahoma" w:eastAsia="Times New Roman" w:hAnsi="Tahoma" w:cs="Tahoma"/>
                <w:spacing w:val="3"/>
                <w:szCs w:val="20"/>
              </w:rPr>
              <w:t>г.о</w:t>
            </w:r>
            <w:proofErr w:type="spellEnd"/>
            <w:r w:rsidRPr="004457AD">
              <w:rPr>
                <w:rFonts w:ascii="Tahoma" w:eastAsia="Times New Roman" w:hAnsi="Tahoma" w:cs="Tahoma"/>
                <w:spacing w:val="3"/>
                <w:szCs w:val="20"/>
              </w:rPr>
              <w:t xml:space="preserve">. Красногорск, автодорога Балтия </w:t>
            </w:r>
            <w:proofErr w:type="gramStart"/>
            <w:r w:rsidRPr="004457AD">
              <w:rPr>
                <w:rFonts w:ascii="Tahoma" w:eastAsia="Times New Roman" w:hAnsi="Tahoma" w:cs="Tahoma"/>
                <w:spacing w:val="3"/>
                <w:szCs w:val="20"/>
              </w:rPr>
              <w:t>тер.,</w:t>
            </w:r>
            <w:proofErr w:type="gramEnd"/>
            <w:r w:rsidRPr="004457AD">
              <w:rPr>
                <w:rFonts w:ascii="Tahoma" w:eastAsia="Times New Roman" w:hAnsi="Tahoma" w:cs="Tahoma"/>
                <w:spacing w:val="3"/>
                <w:szCs w:val="20"/>
              </w:rPr>
              <w:t xml:space="preserve"> 26-й км, д 5, стр.3, оф. 513</w:t>
            </w:r>
          </w:p>
        </w:tc>
      </w:tr>
      <w:tr w:rsidR="007F241D" w:rsidRPr="004457AD" w14:paraId="577A0E25" w14:textId="77777777" w:rsidTr="000569A5">
        <w:tc>
          <w:tcPr>
            <w:tcW w:w="4448" w:type="dxa"/>
          </w:tcPr>
          <w:p w14:paraId="369A3E3F" w14:textId="59C94126" w:rsidR="007F241D" w:rsidRPr="004457AD" w:rsidRDefault="007F241D" w:rsidP="004457A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ИНН</w:t>
            </w:r>
            <w:r w:rsidRPr="004457AD">
              <w:rPr>
                <w:rFonts w:ascii="Tahoma" w:eastAsia="Times New Roman" w:hAnsi="Tahoma" w:cs="Tahoma"/>
                <w:spacing w:val="3"/>
                <w:szCs w:val="20"/>
              </w:rPr>
              <w:t>, КПП</w:t>
            </w:r>
            <w:r w:rsidR="008867B5" w:rsidRPr="004457AD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</w:p>
          <w:p w14:paraId="5652B8AC" w14:textId="48D498B8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r w:rsidR="008867B5" w:rsidRPr="004457AD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</w:tc>
        <w:tc>
          <w:tcPr>
            <w:tcW w:w="5299" w:type="dxa"/>
          </w:tcPr>
          <w:p w14:paraId="3E838AC2" w14:textId="77777777" w:rsidR="007F241D" w:rsidRPr="004457AD" w:rsidRDefault="007F241D" w:rsidP="004457A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4457AD">
              <w:rPr>
                <w:rFonts w:ascii="Tahoma" w:hAnsi="Tahoma" w:cs="Tahoma"/>
                <w:szCs w:val="20"/>
              </w:rPr>
              <w:t>5612042824</w:t>
            </w:r>
            <w:r w:rsidRPr="004457AD">
              <w:rPr>
                <w:rFonts w:ascii="Tahoma" w:eastAsia="Times New Roman" w:hAnsi="Tahoma" w:cs="Tahoma"/>
                <w:spacing w:val="3"/>
                <w:szCs w:val="20"/>
              </w:rPr>
              <w:t xml:space="preserve">, КПП </w:t>
            </w:r>
            <w:r w:rsidRPr="004457AD">
              <w:rPr>
                <w:rFonts w:ascii="Tahoma" w:hAnsi="Tahoma" w:cs="Tahoma"/>
                <w:szCs w:val="20"/>
              </w:rPr>
              <w:t>997650001</w:t>
            </w:r>
          </w:p>
          <w:p w14:paraId="576EFA02" w14:textId="77777777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ОГРН 1055612021981</w:t>
            </w:r>
          </w:p>
        </w:tc>
      </w:tr>
      <w:tr w:rsidR="007F241D" w:rsidRPr="004457AD" w14:paraId="02095685" w14:textId="77777777" w:rsidTr="000569A5">
        <w:tc>
          <w:tcPr>
            <w:tcW w:w="4448" w:type="dxa"/>
          </w:tcPr>
          <w:p w14:paraId="007D7F1B" w14:textId="77777777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6981E43B" w14:textId="14C31687" w:rsidR="007F241D" w:rsidRPr="004457AD" w:rsidRDefault="007F241D" w:rsidP="004457A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 w:rsidR="008867B5" w:rsidRPr="004457AD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  <w:p w14:paraId="371D98D5" w14:textId="1EF3A296" w:rsidR="007F241D" w:rsidRPr="004457AD" w:rsidRDefault="007F241D" w:rsidP="004457A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 xml:space="preserve">К/с, БИК </w:t>
            </w:r>
          </w:p>
        </w:tc>
        <w:tc>
          <w:tcPr>
            <w:tcW w:w="5299" w:type="dxa"/>
          </w:tcPr>
          <w:p w14:paraId="057CE9D1" w14:textId="77777777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2422A083" w14:textId="77777777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Р/с №40702810700010103178 в Московский филиал ПАО «МЕТКОМБАНК»</w:t>
            </w:r>
          </w:p>
          <w:p w14:paraId="5F749429" w14:textId="77777777" w:rsidR="007F241D" w:rsidRPr="004457AD" w:rsidRDefault="007F241D" w:rsidP="004457A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К/с 30101810945250000200, БИК 044525200</w:t>
            </w:r>
          </w:p>
          <w:p w14:paraId="1664C92E" w14:textId="77777777" w:rsidR="007F241D" w:rsidRPr="004457AD" w:rsidRDefault="007F241D" w:rsidP="004457A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14:paraId="3507A9C9" w14:textId="77777777" w:rsidR="007F241D" w:rsidRPr="004457AD" w:rsidRDefault="007F241D" w:rsidP="004457A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7F241D" w:rsidRPr="004457AD" w14:paraId="4CDA2879" w14:textId="77777777" w:rsidTr="000569A5">
        <w:tc>
          <w:tcPr>
            <w:tcW w:w="4448" w:type="dxa"/>
          </w:tcPr>
          <w:p w14:paraId="3B48DF45" w14:textId="0B1B88D1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______________________</w:t>
            </w:r>
            <w:r w:rsidR="008867B5" w:rsidRPr="004457AD"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 xml:space="preserve">// </w:t>
            </w:r>
          </w:p>
          <w:p w14:paraId="75AA2153" w14:textId="77777777" w:rsidR="007F241D" w:rsidRPr="004457AD" w:rsidRDefault="007F241D" w:rsidP="004457A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14:paraId="1ACD5408" w14:textId="2F83AC4E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«___</w:t>
            </w:r>
            <w:proofErr w:type="gramStart"/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_»  _</w:t>
            </w:r>
            <w:proofErr w:type="gramEnd"/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___________________ 20</w:t>
            </w:r>
            <w:r w:rsidR="00FB3F9B" w:rsidRPr="004457AD"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  <w:tc>
          <w:tcPr>
            <w:tcW w:w="5299" w:type="dxa"/>
          </w:tcPr>
          <w:p w14:paraId="521D7984" w14:textId="77777777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____________________________/К.Р. Азизов/</w:t>
            </w:r>
          </w:p>
          <w:p w14:paraId="4FCBA926" w14:textId="77777777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14:paraId="5324FBBB" w14:textId="504F32F9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«____</w:t>
            </w:r>
            <w:proofErr w:type="gramStart"/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_»  _</w:t>
            </w:r>
            <w:proofErr w:type="gramEnd"/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________________ 20</w:t>
            </w:r>
            <w:r w:rsidR="00FB3F9B" w:rsidRPr="004457AD"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14:paraId="684F873E" w14:textId="77777777" w:rsidR="007F241D" w:rsidRPr="004457AD" w:rsidRDefault="007F241D" w:rsidP="004457AD">
      <w:pPr>
        <w:tabs>
          <w:tab w:val="left" w:pos="567"/>
        </w:tabs>
        <w:spacing w:after="0" w:line="240" w:lineRule="auto"/>
        <w:contextualSpacing/>
        <w:rPr>
          <w:rFonts w:ascii="Tahoma" w:hAnsi="Tahoma" w:cs="Tahoma"/>
          <w:szCs w:val="20"/>
        </w:rPr>
      </w:pPr>
    </w:p>
    <w:p w14:paraId="126BAB05" w14:textId="77777777" w:rsidR="00064EF8" w:rsidRPr="004457AD" w:rsidRDefault="00064EF8" w:rsidP="004457AD">
      <w:pPr>
        <w:pageBreakBefore/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Приложение №1</w:t>
      </w:r>
    </w:p>
    <w:p w14:paraId="478C97E9" w14:textId="77777777" w:rsidR="00064EF8" w:rsidRPr="004457AD" w:rsidRDefault="00064EF8" w:rsidP="004457AD">
      <w:pPr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к договору № ___________________</w:t>
      </w:r>
    </w:p>
    <w:p w14:paraId="77ACAF37" w14:textId="180A9B72" w:rsidR="00064EF8" w:rsidRPr="004457AD" w:rsidRDefault="00064EF8" w:rsidP="004457AD">
      <w:pPr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Cs w:val="20"/>
        </w:rPr>
      </w:pPr>
      <w:r w:rsidRPr="004457AD">
        <w:rPr>
          <w:rFonts w:ascii="Tahoma" w:hAnsi="Tahoma" w:cs="Tahoma"/>
          <w:szCs w:val="20"/>
        </w:rPr>
        <w:t>от «___</w:t>
      </w:r>
      <w:proofErr w:type="gramStart"/>
      <w:r w:rsidRPr="004457AD">
        <w:rPr>
          <w:rFonts w:ascii="Tahoma" w:hAnsi="Tahoma" w:cs="Tahoma"/>
          <w:szCs w:val="20"/>
        </w:rPr>
        <w:t>_»_</w:t>
      </w:r>
      <w:proofErr w:type="gramEnd"/>
      <w:r w:rsidRPr="004457AD">
        <w:rPr>
          <w:rFonts w:ascii="Tahoma" w:hAnsi="Tahoma" w:cs="Tahoma"/>
          <w:szCs w:val="20"/>
        </w:rPr>
        <w:t>___________20</w:t>
      </w:r>
      <w:r w:rsidR="006E2240" w:rsidRPr="004457AD">
        <w:rPr>
          <w:rFonts w:ascii="Tahoma" w:hAnsi="Tahoma" w:cs="Tahoma"/>
          <w:szCs w:val="20"/>
        </w:rPr>
        <w:t>__</w:t>
      </w:r>
      <w:r w:rsidRPr="004457AD">
        <w:rPr>
          <w:rFonts w:ascii="Tahoma" w:hAnsi="Tahoma" w:cs="Tahoma"/>
          <w:szCs w:val="20"/>
        </w:rPr>
        <w:t>г.</w:t>
      </w:r>
    </w:p>
    <w:p w14:paraId="264A4D62" w14:textId="77777777" w:rsidR="004457AD" w:rsidRDefault="004457AD" w:rsidP="004457AD">
      <w:pPr>
        <w:tabs>
          <w:tab w:val="left" w:pos="567"/>
        </w:tabs>
        <w:spacing w:after="0" w:line="240" w:lineRule="auto"/>
        <w:contextualSpacing/>
        <w:jc w:val="center"/>
        <w:rPr>
          <w:rFonts w:ascii="Tahoma" w:eastAsia="Times New Roman" w:hAnsi="Tahoma" w:cs="Tahoma"/>
          <w:b/>
          <w:szCs w:val="20"/>
          <w:lang w:eastAsia="en-US"/>
        </w:rPr>
      </w:pPr>
    </w:p>
    <w:p w14:paraId="58FE492D" w14:textId="77777777" w:rsidR="00973E8B" w:rsidRPr="004457AD" w:rsidRDefault="00973E8B" w:rsidP="004457AD">
      <w:pPr>
        <w:tabs>
          <w:tab w:val="left" w:pos="567"/>
        </w:tabs>
        <w:spacing w:after="0" w:line="240" w:lineRule="auto"/>
        <w:contextualSpacing/>
        <w:jc w:val="center"/>
        <w:rPr>
          <w:rFonts w:ascii="Tahoma" w:eastAsia="Times New Roman" w:hAnsi="Tahoma" w:cs="Tahoma"/>
          <w:b/>
          <w:szCs w:val="20"/>
          <w:lang w:eastAsia="en-US"/>
        </w:rPr>
      </w:pPr>
      <w:r w:rsidRPr="004457AD">
        <w:rPr>
          <w:rFonts w:ascii="Tahoma" w:eastAsia="Times New Roman" w:hAnsi="Tahoma" w:cs="Tahoma"/>
          <w:b/>
          <w:szCs w:val="20"/>
          <w:lang w:eastAsia="en-US"/>
        </w:rPr>
        <w:t>Техническое задание</w:t>
      </w:r>
    </w:p>
    <w:p w14:paraId="2E4A325B" w14:textId="77777777" w:rsidR="00973E8B" w:rsidRPr="004457AD" w:rsidRDefault="00973E8B" w:rsidP="004457AD">
      <w:pPr>
        <w:tabs>
          <w:tab w:val="left" w:pos="567"/>
        </w:tabs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  <w:r w:rsidRPr="004457AD">
        <w:rPr>
          <w:rFonts w:ascii="Tahoma" w:hAnsi="Tahoma" w:cs="Tahoma"/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4457AD">
        <w:rPr>
          <w:rFonts w:ascii="Tahoma" w:hAnsi="Tahoma" w:cs="Tahoma"/>
          <w:b/>
          <w:bCs/>
          <w:szCs w:val="20"/>
          <w:lang w:val="en-US"/>
        </w:rPr>
        <w:t>SMS</w:t>
      </w:r>
      <w:r w:rsidRPr="004457AD">
        <w:rPr>
          <w:rFonts w:ascii="Tahoma" w:hAnsi="Tahoma" w:cs="Tahoma"/>
          <w:b/>
          <w:bCs/>
          <w:szCs w:val="20"/>
        </w:rPr>
        <w:t xml:space="preserve"> для клиентов АО "ЭнергосбыТ Плюс" – абонентов Теле2 </w:t>
      </w:r>
    </w:p>
    <w:p w14:paraId="6F7A9789" w14:textId="77777777" w:rsidR="00973E8B" w:rsidRPr="004457AD" w:rsidRDefault="00973E8B" w:rsidP="004457AD">
      <w:pPr>
        <w:tabs>
          <w:tab w:val="left" w:pos="567"/>
        </w:tabs>
        <w:spacing w:after="0" w:line="240" w:lineRule="auto"/>
        <w:ind w:left="720"/>
        <w:rPr>
          <w:rFonts w:ascii="Tahoma" w:hAnsi="Tahoma" w:cs="Tahoma"/>
          <w:szCs w:val="20"/>
        </w:rPr>
      </w:pPr>
    </w:p>
    <w:p w14:paraId="4D1451BD" w14:textId="210E8DED" w:rsidR="00973E8B" w:rsidRPr="004457AD" w:rsidRDefault="00973E8B" w:rsidP="006F5F8E">
      <w:pPr>
        <w:pStyle w:val="1"/>
        <w:numPr>
          <w:ilvl w:val="0"/>
          <w:numId w:val="40"/>
        </w:numPr>
        <w:tabs>
          <w:tab w:val="left" w:pos="567"/>
        </w:tabs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4457AD">
        <w:rPr>
          <w:rFonts w:ascii="Tahoma" w:hAnsi="Tahoma" w:cs="Tahoma"/>
          <w:color w:val="auto"/>
          <w:sz w:val="20"/>
          <w:szCs w:val="20"/>
        </w:rPr>
        <w:t xml:space="preserve">ОБЩИЕ ПОЛОЖЕНИЯ </w:t>
      </w:r>
    </w:p>
    <w:p w14:paraId="1F9099F3" w14:textId="77777777" w:rsidR="00973E8B" w:rsidRPr="004457AD" w:rsidRDefault="00973E8B" w:rsidP="004457AD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Требуется оказать услуги по рассылке сообщений с целью взыскания просроченной дебиторской задолженности через канал SMS в адрес клиентов АО "ЭнергосбыТ Плюс" (по России), являющихся абонентами Теле2,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096ED466" w14:textId="77777777" w:rsidR="00973E8B" w:rsidRPr="004457AD" w:rsidRDefault="00973E8B" w:rsidP="004457AD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сообщений, в </w:t>
      </w:r>
      <w:proofErr w:type="spellStart"/>
      <w:r w:rsidRPr="004457AD">
        <w:rPr>
          <w:rFonts w:ascii="Tahoma" w:hAnsi="Tahoma" w:cs="Tahoma"/>
          <w:szCs w:val="20"/>
        </w:rPr>
        <w:t>т.ч</w:t>
      </w:r>
      <w:proofErr w:type="spellEnd"/>
      <w:r w:rsidRPr="004457AD">
        <w:rPr>
          <w:rFonts w:ascii="Tahoma" w:hAnsi="Tahoma" w:cs="Tahoma"/>
          <w:szCs w:val="20"/>
        </w:rPr>
        <w:t xml:space="preserve">. через API. </w:t>
      </w:r>
    </w:p>
    <w:p w14:paraId="7BD70DB7" w14:textId="77777777" w:rsidR="00973E8B" w:rsidRPr="004457AD" w:rsidRDefault="00973E8B" w:rsidP="004457AD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Время оказания услуги: 24 часа в сутки. Отправка основного объема сообщений ежедневно с 6:00 до 22:00 </w:t>
      </w:r>
      <w:proofErr w:type="spellStart"/>
      <w:r w:rsidRPr="004457AD">
        <w:rPr>
          <w:rFonts w:ascii="Tahoma" w:hAnsi="Tahoma" w:cs="Tahoma"/>
          <w:szCs w:val="20"/>
        </w:rPr>
        <w:t>Мск</w:t>
      </w:r>
      <w:proofErr w:type="spellEnd"/>
      <w:r w:rsidRPr="004457AD">
        <w:rPr>
          <w:rFonts w:ascii="Tahoma" w:hAnsi="Tahoma" w:cs="Tahoma"/>
          <w:szCs w:val="20"/>
        </w:rPr>
        <w:t xml:space="preserve">. Возможность получения статусов сообщений – ежедневно, круглосуточно. </w:t>
      </w:r>
    </w:p>
    <w:p w14:paraId="04361C52" w14:textId="2E33A52F" w:rsidR="00973E8B" w:rsidRPr="004457AD" w:rsidRDefault="00973E8B" w:rsidP="004457AD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Сроки действия договора: </w:t>
      </w:r>
      <w:r w:rsidR="00710A82">
        <w:rPr>
          <w:rFonts w:ascii="Tahoma" w:eastAsia="Times New Roman" w:hAnsi="Tahoma" w:cs="Tahoma"/>
          <w:szCs w:val="20"/>
        </w:rPr>
        <w:t>с даты заключения Д</w:t>
      </w:r>
      <w:r w:rsidR="00710A82" w:rsidRPr="007C1A84">
        <w:rPr>
          <w:rFonts w:ascii="Tahoma" w:eastAsia="Times New Roman" w:hAnsi="Tahoma" w:cs="Tahoma"/>
          <w:szCs w:val="20"/>
        </w:rPr>
        <w:t>оговора до 31.12.2024</w:t>
      </w:r>
      <w:r w:rsidRPr="004457AD">
        <w:rPr>
          <w:rFonts w:ascii="Tahoma" w:hAnsi="Tahoma" w:cs="Tahoma"/>
          <w:szCs w:val="20"/>
        </w:rPr>
        <w:t xml:space="preserve">. </w:t>
      </w:r>
    </w:p>
    <w:p w14:paraId="2AE92C90" w14:textId="77777777" w:rsidR="00973E8B" w:rsidRPr="004457AD" w:rsidRDefault="00973E8B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4E5F61AF" w14:textId="07A2C345" w:rsidR="00973E8B" w:rsidRPr="004457AD" w:rsidRDefault="00973E8B" w:rsidP="006F5F8E">
      <w:pPr>
        <w:pStyle w:val="1"/>
        <w:numPr>
          <w:ilvl w:val="0"/>
          <w:numId w:val="40"/>
        </w:numPr>
        <w:tabs>
          <w:tab w:val="left" w:pos="567"/>
        </w:tabs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4457AD">
        <w:rPr>
          <w:rFonts w:ascii="Tahoma" w:hAnsi="Tahoma" w:cs="Tahoma"/>
          <w:color w:val="auto"/>
          <w:sz w:val="20"/>
          <w:szCs w:val="20"/>
        </w:rPr>
        <w:t xml:space="preserve">ТРЕБОВАНИЯ К ОКАЗАНИЮ УСЛУГИ </w:t>
      </w:r>
    </w:p>
    <w:p w14:paraId="3EB7BF83" w14:textId="77777777" w:rsidR="00710A82" w:rsidRPr="006529AD" w:rsidRDefault="00710A82" w:rsidP="00710A82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Объем оказанных услуг определяется ежемесячно исходя из рассылки сообщений. </w:t>
      </w:r>
      <w:r w:rsidRPr="006529AD">
        <w:rPr>
          <w:rFonts w:ascii="Tahoma" w:hAnsi="Tahoma" w:cs="Tahoma"/>
          <w:b/>
          <w:szCs w:val="20"/>
        </w:rPr>
        <w:t xml:space="preserve"> </w:t>
      </w:r>
    </w:p>
    <w:p w14:paraId="2A3AD31E" w14:textId="77777777" w:rsidR="00710A82" w:rsidRPr="006529AD" w:rsidRDefault="00710A82" w:rsidP="00710A82">
      <w:pPr>
        <w:tabs>
          <w:tab w:val="left" w:pos="567"/>
        </w:tabs>
        <w:spacing w:after="0" w:line="240" w:lineRule="auto"/>
        <w:ind w:left="-5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Объем рассылаемых сообщений может быть до нескольких сотен тысяч в день. </w:t>
      </w:r>
    </w:p>
    <w:p w14:paraId="2DC1E72A" w14:textId="77777777" w:rsidR="00710A82" w:rsidRPr="006529AD" w:rsidRDefault="00710A82" w:rsidP="00710A82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Стоимость услуги рассылки должна быть определена для каждого сообщения </w:t>
      </w:r>
      <w:r w:rsidRPr="006529AD">
        <w:rPr>
          <w:rFonts w:ascii="Tahoma" w:eastAsia="Times New Roman" w:hAnsi="Tahoma" w:cs="Tahoma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6529AD">
        <w:rPr>
          <w:rFonts w:ascii="Tahoma" w:hAnsi="Tahoma" w:cs="Tahoma"/>
          <w:szCs w:val="20"/>
        </w:rPr>
        <w:t>.</w:t>
      </w:r>
    </w:p>
    <w:p w14:paraId="02CDF1C1" w14:textId="77777777" w:rsidR="00710A82" w:rsidRPr="006529AD" w:rsidRDefault="00710A82" w:rsidP="00710A82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Должен поддерживаться размер рассылаемых СМС сообщений: короткий (70 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14:paraId="31C03522" w14:textId="77777777" w:rsidR="00710A82" w:rsidRPr="006529AD" w:rsidRDefault="00710A82" w:rsidP="00710A82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14:paraId="35C31FCA" w14:textId="77777777" w:rsidR="00710A82" w:rsidRPr="006529AD" w:rsidRDefault="00710A82" w:rsidP="00710A82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14:paraId="19A748F9" w14:textId="77777777" w:rsidR="00710A82" w:rsidRPr="006529AD" w:rsidRDefault="00710A82" w:rsidP="00710A82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Возможность проверки статуса доставки сообщений через API.</w:t>
      </w:r>
    </w:p>
    <w:p w14:paraId="41A741F6" w14:textId="77777777" w:rsidR="00710A82" w:rsidRPr="006529AD" w:rsidRDefault="00710A82" w:rsidP="00710A82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Возможность проверки баланса/объема израсходованных средств не менее чем 1 раз в день.  </w:t>
      </w:r>
    </w:p>
    <w:p w14:paraId="489A5B79" w14:textId="77777777" w:rsidR="00710A82" w:rsidRPr="006529AD" w:rsidRDefault="00710A82" w:rsidP="00710A82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14:paraId="64B41A61" w14:textId="77777777" w:rsidR="00710A82" w:rsidRPr="006529AD" w:rsidRDefault="00710A82" w:rsidP="00710A82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 или HTTPS).</w:t>
      </w:r>
      <w:r w:rsidRPr="006529AD">
        <w:rPr>
          <w:rFonts w:ascii="Tahoma" w:hAnsi="Tahoma" w:cs="Tahoma"/>
          <w:strike/>
          <w:szCs w:val="20"/>
        </w:rPr>
        <w:t xml:space="preserve"> </w:t>
      </w:r>
    </w:p>
    <w:p w14:paraId="6C64EAE1" w14:textId="77777777" w:rsidR="00710A82" w:rsidRPr="006529AD" w:rsidRDefault="00710A82" w:rsidP="00710A82">
      <w:pPr>
        <w:spacing w:after="0" w:line="240" w:lineRule="auto"/>
        <w:ind w:left="-5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API функции должны позволять: </w:t>
      </w:r>
    </w:p>
    <w:p w14:paraId="7693AC4D" w14:textId="77777777" w:rsidR="00710A82" w:rsidRPr="006529AD" w:rsidRDefault="00710A82" w:rsidP="00710A82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14:paraId="1A45FBD6" w14:textId="77777777" w:rsidR="00710A82" w:rsidRPr="006529AD" w:rsidRDefault="00710A82" w:rsidP="00710A82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09DB0FF2" w14:textId="77777777" w:rsidR="00710A82" w:rsidRPr="006529AD" w:rsidRDefault="00710A82" w:rsidP="00710A82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33FF6A2B" w14:textId="77777777" w:rsidR="00710A82" w:rsidRPr="006529AD" w:rsidRDefault="00710A82" w:rsidP="00710A82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6529AD">
        <w:rPr>
          <w:rFonts w:ascii="Tahoma" w:hAnsi="Tahoma" w:cs="Tahoma"/>
          <w:szCs w:val="20"/>
        </w:rPr>
        <w:t>многопотоковой</w:t>
      </w:r>
      <w:proofErr w:type="spellEnd"/>
      <w:r w:rsidRPr="006529AD">
        <w:rPr>
          <w:rFonts w:ascii="Tahoma" w:hAnsi="Tahoma" w:cs="Tahoma"/>
          <w:szCs w:val="20"/>
        </w:rPr>
        <w:t xml:space="preserve"> отправки сообщения с одного IP-адреса Заказчика.  </w:t>
      </w:r>
    </w:p>
    <w:p w14:paraId="6898B063" w14:textId="77777777" w:rsidR="00710A82" w:rsidRPr="006529AD" w:rsidRDefault="00710A82" w:rsidP="00710A82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44B3ABB8" w14:textId="77777777" w:rsidR="00710A82" w:rsidRPr="006529AD" w:rsidRDefault="00710A82" w:rsidP="00710A82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3BCF7EF2" w14:textId="77777777" w:rsidR="00710A82" w:rsidRPr="006529AD" w:rsidRDefault="00710A82" w:rsidP="00710A82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сообщения. </w:t>
      </w:r>
    </w:p>
    <w:p w14:paraId="0F3C634A" w14:textId="2245E03C" w:rsidR="00973E8B" w:rsidRPr="006F5F8E" w:rsidRDefault="00710A82" w:rsidP="00710A82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Буквенное имя отправителя (</w:t>
      </w:r>
      <w:proofErr w:type="spellStart"/>
      <w:r w:rsidRPr="006529AD">
        <w:rPr>
          <w:rFonts w:ascii="Tahoma" w:hAnsi="Tahoma" w:cs="Tahoma"/>
          <w:szCs w:val="20"/>
        </w:rPr>
        <w:t>нейминг</w:t>
      </w:r>
      <w:proofErr w:type="spellEnd"/>
      <w:r w:rsidRPr="006529AD">
        <w:rPr>
          <w:rFonts w:ascii="Tahoma" w:hAnsi="Tahoma" w:cs="Tahoma"/>
          <w:szCs w:val="20"/>
        </w:rPr>
        <w:t xml:space="preserve">) может содержать не более 11-и символов и состоять их букв и цифр. При оказании услуги необходимо обеспечить использование уже существующих у заказчика </w:t>
      </w:r>
      <w:proofErr w:type="spellStart"/>
      <w:r w:rsidRPr="006529AD">
        <w:rPr>
          <w:rFonts w:ascii="Tahoma" w:hAnsi="Tahoma" w:cs="Tahoma"/>
          <w:szCs w:val="20"/>
        </w:rPr>
        <w:t>неймингов</w:t>
      </w:r>
      <w:proofErr w:type="spellEnd"/>
      <w:r w:rsidRPr="006529AD">
        <w:rPr>
          <w:rFonts w:ascii="Tahoma" w:hAnsi="Tahoma" w:cs="Tahoma"/>
          <w:szCs w:val="20"/>
        </w:rPr>
        <w:t xml:space="preserve"> ESB_PLUS, IES-GARANT и </w:t>
      </w:r>
      <w:r w:rsidRPr="006529AD">
        <w:rPr>
          <w:rFonts w:ascii="Tahoma" w:hAnsi="Tahoma" w:cs="Tahoma"/>
          <w:szCs w:val="20"/>
          <w:lang w:val="en-US"/>
        </w:rPr>
        <w:t>JOB</w:t>
      </w:r>
      <w:r w:rsidRPr="006529AD">
        <w:rPr>
          <w:rFonts w:ascii="Tahoma" w:hAnsi="Tahoma" w:cs="Tahoma"/>
          <w:szCs w:val="20"/>
        </w:rPr>
        <w:t>_</w:t>
      </w:r>
      <w:r w:rsidRPr="006529AD">
        <w:rPr>
          <w:rFonts w:ascii="Tahoma" w:hAnsi="Tahoma" w:cs="Tahoma"/>
          <w:szCs w:val="20"/>
          <w:lang w:val="en-US"/>
        </w:rPr>
        <w:t>ESPLUS</w:t>
      </w:r>
      <w:r w:rsidRPr="006529AD">
        <w:rPr>
          <w:rFonts w:ascii="Tahoma" w:hAnsi="Tahoma" w:cs="Tahoma"/>
          <w:szCs w:val="20"/>
        </w:rPr>
        <w:t xml:space="preserve">, а также предоставить возможность согласовать и </w:t>
      </w:r>
      <w:r w:rsidRPr="006F5F8E">
        <w:rPr>
          <w:rFonts w:ascii="Tahoma" w:hAnsi="Tahoma" w:cs="Tahoma"/>
          <w:szCs w:val="20"/>
        </w:rPr>
        <w:t xml:space="preserve">получить дополнительные </w:t>
      </w:r>
      <w:proofErr w:type="spellStart"/>
      <w:r w:rsidRPr="006F5F8E">
        <w:rPr>
          <w:rFonts w:ascii="Tahoma" w:hAnsi="Tahoma" w:cs="Tahoma"/>
          <w:szCs w:val="20"/>
        </w:rPr>
        <w:t>нейминги</w:t>
      </w:r>
      <w:proofErr w:type="spellEnd"/>
      <w:r w:rsidRPr="006F5F8E">
        <w:rPr>
          <w:rFonts w:ascii="Tahoma" w:hAnsi="Tahoma" w:cs="Tahoma"/>
          <w:szCs w:val="20"/>
        </w:rPr>
        <w:t>. 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</w:t>
      </w:r>
      <w:r w:rsidR="00973E8B" w:rsidRPr="006F5F8E">
        <w:rPr>
          <w:rFonts w:ascii="Tahoma" w:hAnsi="Tahoma" w:cs="Tahoma"/>
          <w:szCs w:val="20"/>
        </w:rPr>
        <w:t xml:space="preserve">. </w:t>
      </w:r>
    </w:p>
    <w:p w14:paraId="1AB9B466" w14:textId="77777777" w:rsidR="00973E8B" w:rsidRPr="006F5F8E" w:rsidRDefault="00973E8B" w:rsidP="006F5F8E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2C0632FE" w14:textId="77777777" w:rsidR="006F5F8E" w:rsidRPr="006F5F8E" w:rsidRDefault="006F5F8E" w:rsidP="006F5F8E">
      <w:pPr>
        <w:pStyle w:val="1"/>
        <w:numPr>
          <w:ilvl w:val="0"/>
          <w:numId w:val="40"/>
        </w:numPr>
        <w:tabs>
          <w:tab w:val="left" w:pos="567"/>
        </w:tabs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6F5F8E">
        <w:rPr>
          <w:rFonts w:ascii="Tahoma" w:hAnsi="Tahoma" w:cs="Tahoma"/>
          <w:color w:val="auto"/>
          <w:sz w:val="20"/>
          <w:szCs w:val="20"/>
        </w:rPr>
        <w:t>ТРЕБОВАНИЯ К ИСПОЛНИТЕЛЮ</w:t>
      </w:r>
    </w:p>
    <w:p w14:paraId="04DEFC70" w14:textId="77777777" w:rsidR="006F5F8E" w:rsidRPr="006F5F8E" w:rsidRDefault="006F5F8E" w:rsidP="006F5F8E">
      <w:pPr>
        <w:rPr>
          <w:rFonts w:ascii="Tahoma" w:hAnsi="Tahoma" w:cs="Tahoma"/>
        </w:rPr>
      </w:pPr>
      <w:r w:rsidRPr="006F5F8E">
        <w:rPr>
          <w:rFonts w:ascii="Tahoma" w:hAnsi="Tahoma" w:cs="Tahoma"/>
        </w:rPr>
        <w:t>3.1. Наличие собственной службы технической поддержки.</w:t>
      </w:r>
    </w:p>
    <w:p w14:paraId="614A6E77" w14:textId="3403E0BF" w:rsidR="00973E8B" w:rsidRPr="006F5F8E" w:rsidRDefault="00973E8B" w:rsidP="006F5F8E">
      <w:pPr>
        <w:pStyle w:val="1"/>
        <w:numPr>
          <w:ilvl w:val="0"/>
          <w:numId w:val="40"/>
        </w:numPr>
        <w:tabs>
          <w:tab w:val="left" w:pos="567"/>
        </w:tabs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6F5F8E">
        <w:rPr>
          <w:rFonts w:ascii="Tahoma" w:hAnsi="Tahoma" w:cs="Tahoma"/>
          <w:color w:val="auto"/>
          <w:sz w:val="20"/>
          <w:szCs w:val="20"/>
        </w:rPr>
        <w:t>ТРЕБОВАНИЯ К ПОДДЕРЖКЕ</w:t>
      </w:r>
      <w:r w:rsidRPr="006F5F8E"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</w:p>
    <w:p w14:paraId="7F7CBB05" w14:textId="36C0B815" w:rsidR="00973E8B" w:rsidRPr="006F5F8E" w:rsidRDefault="00973E8B" w:rsidP="006F5F8E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bookmarkStart w:id="9" w:name="_GoBack"/>
      <w:bookmarkEnd w:id="9"/>
      <w:r w:rsidRPr="006F5F8E">
        <w:rPr>
          <w:rFonts w:ascii="Tahoma" w:eastAsia="Times New Roman" w:hAnsi="Tahoma" w:cs="Tahoma"/>
          <w:szCs w:val="20"/>
        </w:rPr>
        <w:t>Поддержка сервиса отправки сообщений оказывается в течение периода действия Договора.</w:t>
      </w:r>
    </w:p>
    <w:p w14:paraId="6F1FAF51" w14:textId="77777777" w:rsidR="00973E8B" w:rsidRPr="004457AD" w:rsidRDefault="00973E8B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6F5F8E">
        <w:rPr>
          <w:rFonts w:ascii="Tahoma" w:eastAsia="Times New Roman" w:hAnsi="Tahoma" w:cs="Tahoma"/>
          <w:szCs w:val="20"/>
        </w:rPr>
        <w:t>Поддержка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являются</w:t>
      </w:r>
      <w:r w:rsidRPr="004457AD">
        <w:rPr>
          <w:rFonts w:ascii="Tahoma" w:eastAsia="Times New Roman" w:hAnsi="Tahoma" w:cs="Tahoma"/>
          <w:szCs w:val="20"/>
        </w:rPr>
        <w:t xml:space="preserve"> отклонения в работе Системы, относительно требований, зафиксированных в договоре и приложениях к нему</w:t>
      </w:r>
      <w:r w:rsidRPr="004457AD">
        <w:rPr>
          <w:rFonts w:ascii="Tahoma" w:hAnsi="Tahoma" w:cs="Tahoma"/>
          <w:szCs w:val="20"/>
        </w:rPr>
        <w:t xml:space="preserve">. </w:t>
      </w:r>
    </w:p>
    <w:p w14:paraId="2D95A40C" w14:textId="77777777" w:rsidR="00973E8B" w:rsidRPr="004457AD" w:rsidRDefault="00973E8B" w:rsidP="004457AD">
      <w:pPr>
        <w:tabs>
          <w:tab w:val="left" w:pos="567"/>
        </w:tabs>
        <w:spacing w:after="0" w:line="240" w:lineRule="auto"/>
        <w:ind w:left="360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</w:t>
      </w:r>
    </w:p>
    <w:p w14:paraId="310A403A" w14:textId="77777777" w:rsidR="009B49CA" w:rsidRPr="004457AD" w:rsidRDefault="009B49CA" w:rsidP="004457AD">
      <w:pPr>
        <w:tabs>
          <w:tab w:val="left" w:pos="567"/>
        </w:tabs>
        <w:spacing w:after="0" w:line="240" w:lineRule="auto"/>
        <w:ind w:left="360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</w:t>
      </w:r>
    </w:p>
    <w:p w14:paraId="45910EAA" w14:textId="68EC5D9B" w:rsidR="001A0568" w:rsidRPr="004457AD" w:rsidRDefault="001A056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4ECFF8F2" w14:textId="1B8E3C80" w:rsidR="001A0568" w:rsidRPr="004457AD" w:rsidRDefault="001A056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3AB3B325" w14:textId="1AEC7892" w:rsidR="001A0568" w:rsidRPr="004457AD" w:rsidRDefault="001A056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7CDA429E" w14:textId="77777777" w:rsidR="001A0568" w:rsidRPr="004457AD" w:rsidRDefault="001A056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5F5C7219" w14:textId="77777777" w:rsidR="00064EF8" w:rsidRPr="004457AD" w:rsidRDefault="00064EF8" w:rsidP="004457AD">
      <w:pPr>
        <w:tabs>
          <w:tab w:val="left" w:pos="567"/>
        </w:tabs>
        <w:spacing w:after="0" w:line="240" w:lineRule="auto"/>
        <w:ind w:left="283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4457AD" w14:paraId="7B5D8A6D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2228A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1943F2D5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5EC7A207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2B9FDFC7" w14:textId="28CF8EBE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1A0568" w:rsidRPr="004457AD">
              <w:rPr>
                <w:rFonts w:ascii="Tahoma" w:hAnsi="Tahoma" w:cs="Tahoma"/>
                <w:bCs/>
                <w:szCs w:val="20"/>
                <w:lang w:eastAsia="en-US"/>
              </w:rPr>
              <w:t xml:space="preserve"> </w:t>
            </w: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 xml:space="preserve">/ </w:t>
            </w:r>
          </w:p>
          <w:p w14:paraId="2F58AB16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84401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0D45D27A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4AA84C64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35876967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26E35C6D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4E9466B7" w14:textId="77777777" w:rsidR="00064EF8" w:rsidRPr="004457AD" w:rsidRDefault="00064EF8" w:rsidP="004457AD">
      <w:pPr>
        <w:tabs>
          <w:tab w:val="left" w:pos="567"/>
        </w:tabs>
        <w:spacing w:after="0" w:line="240" w:lineRule="auto"/>
        <w:ind w:left="360"/>
        <w:rPr>
          <w:rFonts w:ascii="Tahoma" w:hAnsi="Tahoma" w:cs="Tahoma"/>
          <w:szCs w:val="20"/>
        </w:rPr>
      </w:pPr>
    </w:p>
    <w:p w14:paraId="2E3562B5" w14:textId="77777777" w:rsidR="00064EF8" w:rsidRPr="004457AD" w:rsidRDefault="00064EF8" w:rsidP="004457AD">
      <w:pPr>
        <w:pageBreakBefore/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Приложение №2</w:t>
      </w:r>
    </w:p>
    <w:p w14:paraId="511886A1" w14:textId="77777777" w:rsidR="00064EF8" w:rsidRPr="004457AD" w:rsidRDefault="00064EF8" w:rsidP="004457AD">
      <w:pPr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к договору № ___________________</w:t>
      </w:r>
    </w:p>
    <w:p w14:paraId="34F1B644" w14:textId="1ACCD590" w:rsidR="00064EF8" w:rsidRPr="004457AD" w:rsidRDefault="00064EF8" w:rsidP="004457AD">
      <w:pPr>
        <w:widowControl w:val="0"/>
        <w:tabs>
          <w:tab w:val="left" w:pos="567"/>
          <w:tab w:val="left" w:pos="9923"/>
        </w:tabs>
        <w:autoSpaceDE w:val="0"/>
        <w:autoSpaceDN w:val="0"/>
        <w:adjustRightInd w:val="0"/>
        <w:spacing w:after="0" w:line="240" w:lineRule="auto"/>
        <w:ind w:left="11"/>
        <w:jc w:val="right"/>
        <w:rPr>
          <w:rFonts w:ascii="Tahoma" w:hAnsi="Tahoma" w:cs="Tahoma"/>
          <w:b/>
          <w:bCs/>
          <w:szCs w:val="20"/>
        </w:rPr>
      </w:pPr>
      <w:r w:rsidRPr="004457AD">
        <w:rPr>
          <w:rFonts w:ascii="Tahoma" w:hAnsi="Tahoma" w:cs="Tahoma"/>
          <w:szCs w:val="20"/>
        </w:rPr>
        <w:t>от «___</w:t>
      </w:r>
      <w:proofErr w:type="gramStart"/>
      <w:r w:rsidRPr="004457AD">
        <w:rPr>
          <w:rFonts w:ascii="Tahoma" w:hAnsi="Tahoma" w:cs="Tahoma"/>
          <w:szCs w:val="20"/>
        </w:rPr>
        <w:t>_»_</w:t>
      </w:r>
      <w:proofErr w:type="gramEnd"/>
      <w:r w:rsidRPr="004457AD">
        <w:rPr>
          <w:rFonts w:ascii="Tahoma" w:hAnsi="Tahoma" w:cs="Tahoma"/>
          <w:szCs w:val="20"/>
        </w:rPr>
        <w:t>___________20</w:t>
      </w:r>
      <w:r w:rsidR="007036AF" w:rsidRPr="004457AD">
        <w:rPr>
          <w:rFonts w:ascii="Tahoma" w:hAnsi="Tahoma" w:cs="Tahoma"/>
          <w:szCs w:val="20"/>
        </w:rPr>
        <w:t>__</w:t>
      </w:r>
      <w:r w:rsidRPr="004457AD">
        <w:rPr>
          <w:rFonts w:ascii="Tahoma" w:hAnsi="Tahoma" w:cs="Tahoma"/>
          <w:szCs w:val="20"/>
        </w:rPr>
        <w:t>г.</w:t>
      </w:r>
    </w:p>
    <w:p w14:paraId="37EA1822" w14:textId="77777777" w:rsidR="00064EF8" w:rsidRPr="004457AD" w:rsidRDefault="00064EF8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2AACAA7E" w14:textId="77777777" w:rsidR="00064EF8" w:rsidRPr="004457AD" w:rsidRDefault="00064EF8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68B606E4" w14:textId="79E98AEA" w:rsidR="00064EF8" w:rsidRDefault="00064EF8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  <w:r w:rsidRPr="004457AD">
        <w:rPr>
          <w:rFonts w:ascii="Tahoma" w:hAnsi="Tahoma" w:cs="Tahoma"/>
          <w:b/>
          <w:spacing w:val="1"/>
          <w:szCs w:val="20"/>
        </w:rPr>
        <w:t>Тарифы на оказываемые услуги</w:t>
      </w:r>
    </w:p>
    <w:p w14:paraId="5E68C1EC" w14:textId="77777777" w:rsidR="00710A82" w:rsidRDefault="00710A82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6269"/>
        <w:gridCol w:w="2540"/>
      </w:tblGrid>
      <w:tr w:rsidR="00710A82" w:rsidRPr="000D1098" w14:paraId="36C4C7BD" w14:textId="77777777" w:rsidTr="0064726B">
        <w:trPr>
          <w:cantSplit/>
          <w:trHeight w:val="202"/>
          <w:tblHeader/>
        </w:trPr>
        <w:tc>
          <w:tcPr>
            <w:tcW w:w="287" w:type="pct"/>
            <w:vAlign w:val="center"/>
            <w:hideMark/>
          </w:tcPr>
          <w:p w14:paraId="1DE7B204" w14:textId="77777777" w:rsidR="00710A82" w:rsidRPr="000D1098" w:rsidRDefault="00710A82" w:rsidP="0064726B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№</w:t>
            </w:r>
          </w:p>
        </w:tc>
        <w:tc>
          <w:tcPr>
            <w:tcW w:w="3354" w:type="pct"/>
            <w:vAlign w:val="center"/>
            <w:hideMark/>
          </w:tcPr>
          <w:p w14:paraId="5CA50E3B" w14:textId="77777777" w:rsidR="00710A82" w:rsidRPr="000D1098" w:rsidRDefault="00710A82" w:rsidP="0064726B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Вид услуг</w:t>
            </w:r>
          </w:p>
        </w:tc>
        <w:tc>
          <w:tcPr>
            <w:tcW w:w="1360" w:type="pct"/>
          </w:tcPr>
          <w:p w14:paraId="431FD1EA" w14:textId="77777777" w:rsidR="00710A82" w:rsidRPr="000D1098" w:rsidRDefault="00710A82" w:rsidP="0064726B">
            <w:pPr>
              <w:keepNext/>
              <w:tabs>
                <w:tab w:val="left" w:pos="1901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</w:rPr>
              <w:t>Цена за 1 сообщение, рублей с НДС</w:t>
            </w:r>
          </w:p>
        </w:tc>
      </w:tr>
      <w:tr w:rsidR="00710A82" w:rsidRPr="000D1098" w14:paraId="386BF586" w14:textId="77777777" w:rsidTr="0064726B">
        <w:trPr>
          <w:trHeight w:val="584"/>
        </w:trPr>
        <w:tc>
          <w:tcPr>
            <w:tcW w:w="287" w:type="pct"/>
            <w:hideMark/>
          </w:tcPr>
          <w:p w14:paraId="362F6D4F" w14:textId="77777777" w:rsidR="00710A82" w:rsidRPr="000D1098" w:rsidRDefault="00710A82" w:rsidP="0064726B">
            <w:pPr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1.</w:t>
            </w:r>
          </w:p>
        </w:tc>
        <w:tc>
          <w:tcPr>
            <w:tcW w:w="3354" w:type="pct"/>
          </w:tcPr>
          <w:p w14:paraId="54814CC2" w14:textId="3A079EBD" w:rsidR="00710A82" w:rsidRPr="000D1098" w:rsidRDefault="00710A82" w:rsidP="0064726B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  <w:lang w:eastAsia="ar-SA"/>
              </w:rPr>
            </w:pPr>
            <w:r w:rsidRPr="000D1098">
              <w:rPr>
                <w:rFonts w:ascii="Tahoma" w:eastAsia="Times New Roman" w:hAnsi="Tahoma" w:cs="Tahoma"/>
                <w:szCs w:val="20"/>
              </w:rPr>
              <w:t xml:space="preserve">Рассылка </w:t>
            </w:r>
            <w:r>
              <w:rPr>
                <w:rFonts w:ascii="Tahoma" w:eastAsia="Times New Roman" w:hAnsi="Tahoma" w:cs="Tahoma"/>
                <w:szCs w:val="20"/>
              </w:rPr>
              <w:t xml:space="preserve">СМС </w:t>
            </w:r>
            <w:r w:rsidRPr="00590778">
              <w:rPr>
                <w:rFonts w:ascii="Tahoma" w:hAnsi="Tahoma" w:cs="Tahoma"/>
                <w:szCs w:val="20"/>
              </w:rPr>
              <w:t xml:space="preserve">абонентам </w:t>
            </w:r>
            <w:r w:rsidRPr="004457AD">
              <w:rPr>
                <w:rFonts w:ascii="Tahoma" w:hAnsi="Tahoma" w:cs="Tahoma"/>
                <w:szCs w:val="20"/>
              </w:rPr>
              <w:t>Теле2</w:t>
            </w:r>
            <w:r w:rsidRPr="00590778">
              <w:rPr>
                <w:rFonts w:ascii="Tahoma" w:hAnsi="Tahoma" w:cs="Tahoma"/>
                <w:szCs w:val="20"/>
              </w:rPr>
              <w:t xml:space="preserve"> с указанием буквенного имени</w:t>
            </w:r>
          </w:p>
        </w:tc>
        <w:tc>
          <w:tcPr>
            <w:tcW w:w="1360" w:type="pct"/>
            <w:vAlign w:val="center"/>
          </w:tcPr>
          <w:p w14:paraId="7F6A9F3D" w14:textId="77777777" w:rsidR="00710A82" w:rsidRPr="000D1098" w:rsidRDefault="00710A82" w:rsidP="0064726B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</w:tr>
    </w:tbl>
    <w:p w14:paraId="73E461D5" w14:textId="77777777" w:rsidR="00710A82" w:rsidRDefault="00710A82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14:paraId="45428580" w14:textId="77777777" w:rsidR="00710A82" w:rsidRPr="000D1098" w:rsidRDefault="00710A82" w:rsidP="00710A82">
      <w:pPr>
        <w:tabs>
          <w:tab w:val="left" w:pos="4366"/>
        </w:tabs>
        <w:rPr>
          <w:rFonts w:ascii="Tahoma" w:hAnsi="Tahoma" w:cs="Tahoma"/>
        </w:rPr>
      </w:pPr>
      <w:r w:rsidRPr="000D1098">
        <w:rPr>
          <w:rFonts w:ascii="Tahoma" w:hAnsi="Tahoma" w:cs="Tahoma"/>
        </w:rPr>
        <w:t>Недопустимо при исполнении договора увеличивать цену за 1 сообщение.</w:t>
      </w:r>
    </w:p>
    <w:p w14:paraId="240865B4" w14:textId="77777777" w:rsidR="00710A82" w:rsidRPr="006833BC" w:rsidRDefault="00710A82" w:rsidP="00710A8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  <w:r w:rsidRPr="000D1098">
        <w:rPr>
          <w:rFonts w:ascii="Tahoma" w:hAnsi="Tahoma" w:cs="Tahoma"/>
        </w:rPr>
        <w:t xml:space="preserve">Стоимость услуги рассылки должна быть определена для каждого </w:t>
      </w:r>
      <w:r w:rsidRPr="000D1098">
        <w:rPr>
          <w:rFonts w:ascii="Tahoma" w:hAnsi="Tahoma" w:cs="Tahoma"/>
          <w:b/>
        </w:rPr>
        <w:t xml:space="preserve">отправленного </w:t>
      </w:r>
      <w:r w:rsidRPr="000D1098">
        <w:rPr>
          <w:rFonts w:ascii="Tahoma" w:hAnsi="Tahoma" w:cs="Tahoma"/>
        </w:rPr>
        <w:t>сообщения</w:t>
      </w:r>
      <w:r>
        <w:rPr>
          <w:rFonts w:ascii="Tahoma" w:hAnsi="Tahoma" w:cs="Tahoma"/>
        </w:rPr>
        <w:t>.</w:t>
      </w:r>
    </w:p>
    <w:p w14:paraId="1B8A2630" w14:textId="77777777" w:rsidR="00710A82" w:rsidRPr="004457AD" w:rsidRDefault="00710A82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14:paraId="2A3339B6" w14:textId="78C920A3" w:rsidR="00064EF8" w:rsidRPr="004457AD" w:rsidRDefault="00064EF8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0A39CFA4" w14:textId="77777777" w:rsidR="00064EF8" w:rsidRPr="004457AD" w:rsidRDefault="00064EF8" w:rsidP="004457AD">
      <w:pPr>
        <w:tabs>
          <w:tab w:val="left" w:pos="567"/>
        </w:tabs>
        <w:spacing w:after="0" w:line="240" w:lineRule="auto"/>
        <w:ind w:left="283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4457AD" w14:paraId="4CE8D908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F75DB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25B94401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4F728DFD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8BE0284" w14:textId="6E575FFD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4457AD">
              <w:rPr>
                <w:rFonts w:ascii="Tahoma" w:hAnsi="Tahoma" w:cs="Tahoma"/>
                <w:bCs/>
                <w:szCs w:val="20"/>
                <w:lang w:eastAsia="en-US"/>
              </w:rPr>
              <w:t xml:space="preserve"> /</w:t>
            </w:r>
          </w:p>
          <w:p w14:paraId="2C737977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79947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6F902AD5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08C818C1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F6A62D3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2F5E3A21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1BDAE7F8" w14:textId="77777777" w:rsidR="00064EF8" w:rsidRPr="004457AD" w:rsidRDefault="00064EF8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3801C353" w14:textId="77777777" w:rsidR="00064EF8" w:rsidRPr="004457AD" w:rsidRDefault="00064EF8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36AF23C4" w14:textId="77777777" w:rsidR="00064EF8" w:rsidRPr="004457AD" w:rsidRDefault="00064EF8" w:rsidP="004457AD">
      <w:pPr>
        <w:pageBreakBefore/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Приложение №3</w:t>
      </w:r>
    </w:p>
    <w:p w14:paraId="77FBDD28" w14:textId="77777777" w:rsidR="00064EF8" w:rsidRPr="004457AD" w:rsidRDefault="00064EF8" w:rsidP="004457AD">
      <w:pPr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к договору № ___________________</w:t>
      </w:r>
    </w:p>
    <w:p w14:paraId="14604843" w14:textId="5AD7CECF" w:rsidR="00064EF8" w:rsidRPr="004457AD" w:rsidRDefault="00064EF8" w:rsidP="004457A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от «___</w:t>
      </w:r>
      <w:proofErr w:type="gramStart"/>
      <w:r w:rsidRPr="004457AD">
        <w:rPr>
          <w:rFonts w:ascii="Tahoma" w:hAnsi="Tahoma" w:cs="Tahoma"/>
          <w:szCs w:val="20"/>
        </w:rPr>
        <w:t>_»_</w:t>
      </w:r>
      <w:proofErr w:type="gramEnd"/>
      <w:r w:rsidRPr="004457AD">
        <w:rPr>
          <w:rFonts w:ascii="Tahoma" w:hAnsi="Tahoma" w:cs="Tahoma"/>
          <w:szCs w:val="20"/>
        </w:rPr>
        <w:t>___________20</w:t>
      </w:r>
      <w:r w:rsidR="004B2630" w:rsidRPr="004457AD">
        <w:rPr>
          <w:rFonts w:ascii="Tahoma" w:hAnsi="Tahoma" w:cs="Tahoma"/>
          <w:szCs w:val="20"/>
        </w:rPr>
        <w:t>__</w:t>
      </w:r>
      <w:r w:rsidRPr="004457AD">
        <w:rPr>
          <w:rFonts w:ascii="Tahoma" w:hAnsi="Tahoma" w:cs="Tahoma"/>
          <w:szCs w:val="20"/>
        </w:rPr>
        <w:t>г</w:t>
      </w:r>
    </w:p>
    <w:p w14:paraId="57B08779" w14:textId="77777777" w:rsidR="00064EF8" w:rsidRPr="004457AD" w:rsidRDefault="00064EF8" w:rsidP="004457A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Форма № Вн-Д-02</w:t>
      </w:r>
    </w:p>
    <w:p w14:paraId="2A4A072C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Исполнитель: </w:t>
      </w:r>
    </w:p>
    <w:p w14:paraId="7501F122" w14:textId="77777777" w:rsidR="00064EF8" w:rsidRPr="004457AD" w:rsidRDefault="00064EF8" w:rsidP="004457AD">
      <w:pPr>
        <w:tabs>
          <w:tab w:val="left" w:pos="567"/>
          <w:tab w:val="left" w:pos="3540"/>
        </w:tabs>
        <w:spacing w:after="0" w:line="240" w:lineRule="auto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Адрес:</w:t>
      </w:r>
      <w:r w:rsidRPr="004457AD">
        <w:rPr>
          <w:rFonts w:ascii="Tahoma" w:hAnsi="Tahoma" w:cs="Tahoma"/>
          <w:szCs w:val="20"/>
        </w:rPr>
        <w:tab/>
      </w:r>
    </w:p>
    <w:p w14:paraId="668C907F" w14:textId="77777777" w:rsidR="00064EF8" w:rsidRPr="004457AD" w:rsidRDefault="00064EF8" w:rsidP="004457AD">
      <w:pPr>
        <w:tabs>
          <w:tab w:val="left" w:pos="567"/>
          <w:tab w:val="center" w:pos="5245"/>
        </w:tabs>
        <w:spacing w:after="0" w:line="240" w:lineRule="auto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ИНН           КПП</w:t>
      </w:r>
      <w:r w:rsidRPr="004457AD">
        <w:rPr>
          <w:rFonts w:ascii="Tahoma" w:hAnsi="Tahoma" w:cs="Tahoma"/>
          <w:szCs w:val="20"/>
        </w:rPr>
        <w:tab/>
      </w:r>
    </w:p>
    <w:p w14:paraId="39904EC0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Заказчик:</w:t>
      </w:r>
    </w:p>
    <w:p w14:paraId="7029E3D4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Адрес: </w:t>
      </w:r>
    </w:p>
    <w:p w14:paraId="1216322E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ИНН            КПП</w:t>
      </w:r>
    </w:p>
    <w:p w14:paraId="788FD36B" w14:textId="63127D5D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Договор: </w:t>
      </w:r>
    </w:p>
    <w:p w14:paraId="5760370B" w14:textId="77777777" w:rsidR="00E309DC" w:rsidRPr="004457AD" w:rsidRDefault="00E309DC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40AE9F5D" w14:textId="77777777" w:rsidR="00064EF8" w:rsidRPr="004457AD" w:rsidRDefault="00064EF8" w:rsidP="004457AD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Cs w:val="20"/>
        </w:rPr>
      </w:pPr>
    </w:p>
    <w:p w14:paraId="0624976B" w14:textId="77777777" w:rsidR="00064EF8" w:rsidRPr="004457AD" w:rsidRDefault="00064EF8" w:rsidP="004457AD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4457AD">
        <w:rPr>
          <w:rFonts w:ascii="Tahoma" w:hAnsi="Tahoma" w:cs="Tahoma"/>
          <w:b/>
          <w:szCs w:val="20"/>
        </w:rPr>
        <w:t>АКТ ПРИЕМКИ-СДАЧИ ВЫПОЛНЕННЫХ РАБОТ (ОКАЗАННЫХ УСЛУГ) № ____ от ________</w:t>
      </w:r>
    </w:p>
    <w:p w14:paraId="44D1952D" w14:textId="77777777" w:rsidR="00064EF8" w:rsidRPr="004457AD" w:rsidRDefault="00064EF8" w:rsidP="004457AD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Cs w:val="20"/>
        </w:rPr>
      </w:pPr>
    </w:p>
    <w:p w14:paraId="3754A6C1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Мы, нижеподписавшиеся, «Исполнитель» в лице ______________, действующий на основании __________, с одной стороны, и представитель «Заказчик» в лице, _______________, действующий на основании _____________, с другой стороны, составили настоящий акт о том, что «Исполнитель» в период с «___» ________ _____ года по «___» ________ _____ года выполнил (оказал), а «Заказчик» принял следующие работы (услуги):</w:t>
      </w:r>
    </w:p>
    <w:p w14:paraId="458E17EC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tbl>
      <w:tblPr>
        <w:tblW w:w="95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709"/>
        <w:gridCol w:w="1054"/>
        <w:gridCol w:w="1338"/>
        <w:gridCol w:w="1435"/>
        <w:gridCol w:w="1151"/>
        <w:gridCol w:w="1231"/>
      </w:tblGrid>
      <w:tr w:rsidR="00624191" w:rsidRPr="004457AD" w14:paraId="251749FA" w14:textId="77777777" w:rsidTr="00624191">
        <w:tc>
          <w:tcPr>
            <w:tcW w:w="2613" w:type="dxa"/>
            <w:shd w:val="clear" w:color="auto" w:fill="auto"/>
          </w:tcPr>
          <w:p w14:paraId="7738A275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Наименование работ (услуг)</w:t>
            </w:r>
          </w:p>
        </w:tc>
        <w:tc>
          <w:tcPr>
            <w:tcW w:w="709" w:type="dxa"/>
            <w:shd w:val="clear" w:color="auto" w:fill="auto"/>
          </w:tcPr>
          <w:p w14:paraId="52BD47A8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Ед. изм.</w:t>
            </w:r>
          </w:p>
        </w:tc>
        <w:tc>
          <w:tcPr>
            <w:tcW w:w="1054" w:type="dxa"/>
            <w:shd w:val="clear" w:color="auto" w:fill="auto"/>
          </w:tcPr>
          <w:p w14:paraId="4272DA43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Количество</w:t>
            </w:r>
          </w:p>
        </w:tc>
        <w:tc>
          <w:tcPr>
            <w:tcW w:w="1338" w:type="dxa"/>
            <w:shd w:val="clear" w:color="auto" w:fill="auto"/>
          </w:tcPr>
          <w:p w14:paraId="4B2C1B33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Цена, руб. коп.</w:t>
            </w:r>
          </w:p>
        </w:tc>
        <w:tc>
          <w:tcPr>
            <w:tcW w:w="1435" w:type="dxa"/>
            <w:shd w:val="clear" w:color="auto" w:fill="auto"/>
          </w:tcPr>
          <w:p w14:paraId="761C4BB7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Стоимость работ (услуг) без НДС, руб. коп.</w:t>
            </w:r>
          </w:p>
        </w:tc>
        <w:tc>
          <w:tcPr>
            <w:tcW w:w="1151" w:type="dxa"/>
            <w:shd w:val="clear" w:color="auto" w:fill="auto"/>
          </w:tcPr>
          <w:p w14:paraId="3691A3AB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Сумма НДС, руб. коп.</w:t>
            </w:r>
          </w:p>
        </w:tc>
        <w:tc>
          <w:tcPr>
            <w:tcW w:w="1231" w:type="dxa"/>
            <w:shd w:val="clear" w:color="auto" w:fill="auto"/>
          </w:tcPr>
          <w:p w14:paraId="0C409816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Стоимость работ (услуг) с учетом НДС, руб. коп.</w:t>
            </w:r>
          </w:p>
        </w:tc>
      </w:tr>
      <w:tr w:rsidR="00624191" w:rsidRPr="004457AD" w14:paraId="2ACB9EF5" w14:textId="77777777" w:rsidTr="00624191">
        <w:tc>
          <w:tcPr>
            <w:tcW w:w="2613" w:type="dxa"/>
            <w:shd w:val="clear" w:color="auto" w:fill="auto"/>
          </w:tcPr>
          <w:p w14:paraId="097DC853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397ADD16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3</w:t>
            </w:r>
          </w:p>
        </w:tc>
        <w:tc>
          <w:tcPr>
            <w:tcW w:w="1054" w:type="dxa"/>
            <w:shd w:val="clear" w:color="auto" w:fill="auto"/>
          </w:tcPr>
          <w:p w14:paraId="39807307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4</w:t>
            </w:r>
          </w:p>
        </w:tc>
        <w:tc>
          <w:tcPr>
            <w:tcW w:w="1338" w:type="dxa"/>
            <w:shd w:val="clear" w:color="auto" w:fill="auto"/>
          </w:tcPr>
          <w:p w14:paraId="0FC9ABD0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5</w:t>
            </w:r>
          </w:p>
        </w:tc>
        <w:tc>
          <w:tcPr>
            <w:tcW w:w="1435" w:type="dxa"/>
            <w:shd w:val="clear" w:color="auto" w:fill="auto"/>
          </w:tcPr>
          <w:p w14:paraId="46D0FCFD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6</w:t>
            </w:r>
          </w:p>
        </w:tc>
        <w:tc>
          <w:tcPr>
            <w:tcW w:w="1151" w:type="dxa"/>
            <w:shd w:val="clear" w:color="auto" w:fill="auto"/>
          </w:tcPr>
          <w:p w14:paraId="5A86591D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7</w:t>
            </w:r>
          </w:p>
        </w:tc>
        <w:tc>
          <w:tcPr>
            <w:tcW w:w="1231" w:type="dxa"/>
            <w:shd w:val="clear" w:color="auto" w:fill="auto"/>
          </w:tcPr>
          <w:p w14:paraId="6F159A41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8</w:t>
            </w:r>
          </w:p>
        </w:tc>
      </w:tr>
      <w:tr w:rsidR="003C00CC" w:rsidRPr="004457AD" w14:paraId="4F9F1033" w14:textId="77777777" w:rsidTr="00DF75A9">
        <w:tc>
          <w:tcPr>
            <w:tcW w:w="2613" w:type="dxa"/>
            <w:shd w:val="clear" w:color="auto" w:fill="auto"/>
            <w:vAlign w:val="center"/>
          </w:tcPr>
          <w:p w14:paraId="609DF3D8" w14:textId="5FE0DBCA" w:rsidR="003C00CC" w:rsidRPr="004457AD" w:rsidRDefault="003C00CC" w:rsidP="004457AD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 xml:space="preserve">Доставка СМС абонентам Теле2 с указанием буквенного имени </w:t>
            </w:r>
          </w:p>
        </w:tc>
        <w:tc>
          <w:tcPr>
            <w:tcW w:w="709" w:type="dxa"/>
            <w:shd w:val="clear" w:color="auto" w:fill="auto"/>
          </w:tcPr>
          <w:p w14:paraId="26A09351" w14:textId="77777777" w:rsidR="003C00CC" w:rsidRPr="004457AD" w:rsidRDefault="003C00CC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54" w:type="dxa"/>
            <w:shd w:val="clear" w:color="auto" w:fill="auto"/>
          </w:tcPr>
          <w:p w14:paraId="794048D6" w14:textId="77777777" w:rsidR="003C00CC" w:rsidRPr="004457AD" w:rsidRDefault="003C00CC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14:paraId="323745B6" w14:textId="77777777" w:rsidR="003C00CC" w:rsidRPr="004457AD" w:rsidRDefault="003C00CC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435" w:type="dxa"/>
            <w:shd w:val="clear" w:color="auto" w:fill="auto"/>
          </w:tcPr>
          <w:p w14:paraId="0D7A1649" w14:textId="77777777" w:rsidR="003C00CC" w:rsidRPr="004457AD" w:rsidRDefault="003C00CC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151" w:type="dxa"/>
            <w:shd w:val="clear" w:color="auto" w:fill="auto"/>
          </w:tcPr>
          <w:p w14:paraId="1FB5A6B8" w14:textId="77777777" w:rsidR="003C00CC" w:rsidRPr="004457AD" w:rsidRDefault="003C00CC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231" w:type="dxa"/>
            <w:shd w:val="clear" w:color="auto" w:fill="auto"/>
          </w:tcPr>
          <w:p w14:paraId="16C99D2A" w14:textId="77777777" w:rsidR="003C00CC" w:rsidRPr="004457AD" w:rsidRDefault="003C00CC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243D5A5B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60C02920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Всего стоимость выполненных работ (оказанных услуг) _________________ руб. ___ </w:t>
      </w:r>
      <w:proofErr w:type="gramStart"/>
      <w:r w:rsidRPr="004457AD">
        <w:rPr>
          <w:rFonts w:ascii="Tahoma" w:hAnsi="Tahoma" w:cs="Tahoma"/>
          <w:szCs w:val="20"/>
        </w:rPr>
        <w:t>коп.,</w:t>
      </w:r>
      <w:proofErr w:type="gramEnd"/>
      <w:r w:rsidRPr="004457AD">
        <w:rPr>
          <w:rFonts w:ascii="Tahoma" w:hAnsi="Tahoma" w:cs="Tahoma"/>
          <w:szCs w:val="20"/>
        </w:rPr>
        <w:t xml:space="preserve"> в </w:t>
      </w:r>
      <w:proofErr w:type="spellStart"/>
      <w:r w:rsidRPr="004457AD">
        <w:rPr>
          <w:rFonts w:ascii="Tahoma" w:hAnsi="Tahoma" w:cs="Tahoma"/>
          <w:szCs w:val="20"/>
        </w:rPr>
        <w:t>т.ч</w:t>
      </w:r>
      <w:proofErr w:type="spellEnd"/>
      <w:r w:rsidRPr="004457AD">
        <w:rPr>
          <w:rFonts w:ascii="Tahoma" w:hAnsi="Tahoma" w:cs="Tahoma"/>
          <w:szCs w:val="20"/>
        </w:rPr>
        <w:t>. НДС.</w:t>
      </w:r>
    </w:p>
    <w:p w14:paraId="46F6A92F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7FC553E0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Вышеуказанные работы выполнены (услуги оказаны) полностью и в срок. Заказчик претензий по качеству и срокам выполнения работ (оказания услуг) не имеет.</w:t>
      </w:r>
    </w:p>
    <w:p w14:paraId="502FB67B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1618F9" w:rsidRPr="004457AD" w14:paraId="28B4BD60" w14:textId="77777777" w:rsidTr="000569A5">
        <w:tc>
          <w:tcPr>
            <w:tcW w:w="4785" w:type="dxa"/>
            <w:shd w:val="clear" w:color="auto" w:fill="auto"/>
          </w:tcPr>
          <w:p w14:paraId="51785B22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4457AD">
              <w:rPr>
                <w:rFonts w:ascii="Tahoma" w:hAnsi="Tahoma" w:cs="Tahoma"/>
                <w:b/>
                <w:szCs w:val="20"/>
              </w:rPr>
              <w:t>Заказчик:</w:t>
            </w:r>
          </w:p>
          <w:p w14:paraId="114D0803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53391AB4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50C24D65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14:paraId="49200C02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4457AD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14:paraId="6D798D47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6B2DD3DA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58254429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14:paraId="38D1D59B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64FC6AF5" w14:textId="77777777" w:rsidR="00064EF8" w:rsidRPr="004457AD" w:rsidRDefault="00064EF8" w:rsidP="004457AD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4457AD">
        <w:rPr>
          <w:rFonts w:ascii="Tahoma" w:hAnsi="Tahoma" w:cs="Tahoma"/>
          <w:b/>
          <w:szCs w:val="20"/>
        </w:rPr>
        <w:t>ФОРМУ УТВЕРЖДАЕМ, ПОДПИСИ СТОРОН:</w:t>
      </w:r>
    </w:p>
    <w:p w14:paraId="42A01611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4457AD" w14:paraId="443D7D36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B5495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206899C5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67DFD289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109CC5E9" w14:textId="65FF36E2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4457AD">
              <w:rPr>
                <w:rFonts w:ascii="Tahoma" w:hAnsi="Tahoma" w:cs="Tahoma"/>
                <w:bCs/>
                <w:szCs w:val="20"/>
                <w:lang w:eastAsia="en-US"/>
              </w:rPr>
              <w:t xml:space="preserve"> /</w:t>
            </w:r>
          </w:p>
          <w:p w14:paraId="696143F3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8A5FB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56846CD1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314F7793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50AB2096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500E00B2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05F96493" w14:textId="77777777" w:rsidR="00064EF8" w:rsidRPr="004457AD" w:rsidRDefault="00064EF8" w:rsidP="004457AD">
      <w:pPr>
        <w:pageBreakBefore/>
        <w:tabs>
          <w:tab w:val="left" w:pos="567"/>
        </w:tabs>
        <w:spacing w:after="0" w:line="240" w:lineRule="auto"/>
        <w:ind w:left="11" w:right="11"/>
        <w:jc w:val="right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Приложение №4</w:t>
      </w:r>
    </w:p>
    <w:p w14:paraId="4B941AB7" w14:textId="77777777" w:rsidR="00064EF8" w:rsidRPr="004457AD" w:rsidRDefault="00064EF8" w:rsidP="004457AD">
      <w:pPr>
        <w:tabs>
          <w:tab w:val="left" w:pos="567"/>
        </w:tabs>
        <w:spacing w:after="0" w:line="240" w:lineRule="auto"/>
        <w:jc w:val="right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к договору № ___________________</w:t>
      </w:r>
    </w:p>
    <w:p w14:paraId="0BD1CAFB" w14:textId="02B2D61A" w:rsidR="00064EF8" w:rsidRPr="004457AD" w:rsidRDefault="00064EF8" w:rsidP="004457AD">
      <w:pPr>
        <w:tabs>
          <w:tab w:val="left" w:pos="567"/>
        </w:tabs>
        <w:spacing w:after="0" w:line="240" w:lineRule="auto"/>
        <w:jc w:val="right"/>
        <w:rPr>
          <w:rFonts w:ascii="Tahoma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от «___</w:t>
      </w:r>
      <w:proofErr w:type="gramStart"/>
      <w:r w:rsidRPr="004457AD">
        <w:rPr>
          <w:rFonts w:ascii="Tahoma" w:eastAsia="Times New Roman" w:hAnsi="Tahoma" w:cs="Tahoma"/>
          <w:szCs w:val="20"/>
        </w:rPr>
        <w:t>_»_</w:t>
      </w:r>
      <w:proofErr w:type="gramEnd"/>
      <w:r w:rsidRPr="004457AD">
        <w:rPr>
          <w:rFonts w:ascii="Tahoma" w:eastAsia="Times New Roman" w:hAnsi="Tahoma" w:cs="Tahoma"/>
          <w:szCs w:val="20"/>
        </w:rPr>
        <w:t>___________20</w:t>
      </w:r>
      <w:r w:rsidR="00DF6C36" w:rsidRPr="004457AD">
        <w:rPr>
          <w:rFonts w:ascii="Tahoma" w:eastAsia="Times New Roman" w:hAnsi="Tahoma" w:cs="Tahoma"/>
          <w:szCs w:val="20"/>
        </w:rPr>
        <w:t>__</w:t>
      </w:r>
      <w:r w:rsidRPr="004457AD">
        <w:rPr>
          <w:rFonts w:ascii="Tahoma" w:eastAsia="Times New Roman" w:hAnsi="Tahoma" w:cs="Tahoma"/>
          <w:szCs w:val="20"/>
        </w:rPr>
        <w:t>г</w:t>
      </w:r>
    </w:p>
    <w:p w14:paraId="0A64B343" w14:textId="77777777" w:rsidR="00064EF8" w:rsidRPr="004457AD" w:rsidRDefault="00064EF8" w:rsidP="004457AD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4457AD">
        <w:rPr>
          <w:rFonts w:ascii="Tahoma" w:hAnsi="Tahoma" w:cs="Tahoma"/>
          <w:b/>
          <w:szCs w:val="20"/>
        </w:rPr>
        <w:t>ФОРМА</w:t>
      </w:r>
    </w:p>
    <w:p w14:paraId="543DCE08" w14:textId="77777777" w:rsidR="00064EF8" w:rsidRPr="004457AD" w:rsidRDefault="00064EF8" w:rsidP="004457AD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4457AD"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margin" w:tblpXSpec="center" w:tblpY="393"/>
        <w:tblW w:w="104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430"/>
        <w:gridCol w:w="445"/>
        <w:gridCol w:w="550"/>
        <w:gridCol w:w="251"/>
        <w:gridCol w:w="2167"/>
        <w:gridCol w:w="1440"/>
        <w:gridCol w:w="597"/>
        <w:gridCol w:w="1864"/>
        <w:gridCol w:w="2118"/>
      </w:tblGrid>
      <w:tr w:rsidR="001618F9" w:rsidRPr="004457AD" w14:paraId="5712E49F" w14:textId="77777777" w:rsidTr="000569A5">
        <w:trPr>
          <w:trHeight w:val="334"/>
        </w:trPr>
        <w:tc>
          <w:tcPr>
            <w:tcW w:w="20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5E7B0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839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64285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  <w:tr w:rsidR="001618F9" w:rsidRPr="004457AD" w14:paraId="7DE0245D" w14:textId="77777777" w:rsidTr="000569A5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98ECB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7ABDB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8CD8B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2374B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1618F9" w:rsidRPr="004457AD" w14:paraId="5C194106" w14:textId="77777777" w:rsidTr="000569A5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0081C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3EB9F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2F73E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4067A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1618F9" w:rsidRPr="004457AD" w14:paraId="4CDF8B71" w14:textId="77777777" w:rsidTr="000569A5">
        <w:trPr>
          <w:trHeight w:val="557"/>
        </w:trPr>
        <w:tc>
          <w:tcPr>
            <w:tcW w:w="10480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060B1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14:paraId="6DEA3426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1618F9" w:rsidRPr="004457AD" w14:paraId="17023320" w14:textId="77777777" w:rsidTr="000569A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54EC9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C3B99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760D5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7A95C9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101A8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14:paraId="1339685E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5ABED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16B68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 w:rsidRPr="004457AD">
              <w:rPr>
                <w:rFonts w:ascii="Tahoma" w:hAnsi="Tahoma" w:cs="Tahoma"/>
                <w:szCs w:val="20"/>
              </w:rPr>
              <w:t>)</w:t>
            </w:r>
          </w:p>
        </w:tc>
      </w:tr>
      <w:tr w:rsidR="001618F9" w:rsidRPr="004457AD" w14:paraId="01EDEE9F" w14:textId="77777777" w:rsidTr="000569A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00AE5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EDCD7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B024B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3B715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3978A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96D16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ACAAC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1618F9" w:rsidRPr="004457AD" w14:paraId="0B1746DD" w14:textId="77777777" w:rsidTr="000569A5">
        <w:tc>
          <w:tcPr>
            <w:tcW w:w="617" w:type="dxa"/>
            <w:vAlign w:val="center"/>
            <w:hideMark/>
          </w:tcPr>
          <w:p w14:paraId="1FE7FDD7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32" w:type="dxa"/>
            <w:vAlign w:val="center"/>
            <w:hideMark/>
          </w:tcPr>
          <w:p w14:paraId="2201DDCD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14:paraId="3CA6D0E6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50" w:type="dxa"/>
            <w:vAlign w:val="center"/>
            <w:hideMark/>
          </w:tcPr>
          <w:p w14:paraId="66A8CFB5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324" w:type="dxa"/>
            <w:vAlign w:val="center"/>
            <w:hideMark/>
          </w:tcPr>
          <w:p w14:paraId="75354FE2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vAlign w:val="center"/>
            <w:hideMark/>
          </w:tcPr>
          <w:p w14:paraId="194677FB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vAlign w:val="center"/>
            <w:hideMark/>
          </w:tcPr>
          <w:p w14:paraId="3F759ACC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vAlign w:val="center"/>
            <w:hideMark/>
          </w:tcPr>
          <w:p w14:paraId="1DC049F2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vAlign w:val="center"/>
            <w:hideMark/>
          </w:tcPr>
          <w:p w14:paraId="74E1877A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1706435C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6652E74D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15806EBC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eastAsia="Times New Roman" w:hAnsi="Tahoma" w:cs="Tahoma"/>
          <w:szCs w:val="20"/>
        </w:rPr>
      </w:pPr>
      <w:r w:rsidRPr="004457AD">
        <w:rPr>
          <w:rFonts w:ascii="Tahoma" w:hAnsi="Tahoma" w:cs="Tahoma"/>
          <w:szCs w:val="20"/>
        </w:rPr>
        <w:t>Подпись уполномоченного представителя</w:t>
      </w:r>
      <w:r w:rsidRPr="004457AD">
        <w:rPr>
          <w:rFonts w:ascii="Tahoma" w:eastAsia="Times New Roman" w:hAnsi="Tahoma" w:cs="Tahoma"/>
          <w:szCs w:val="20"/>
        </w:rPr>
        <w:t>________________________________________________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1618F9" w:rsidRPr="004457AD" w14:paraId="525752EB" w14:textId="77777777" w:rsidTr="000569A5">
        <w:tc>
          <w:tcPr>
            <w:tcW w:w="4785" w:type="dxa"/>
            <w:shd w:val="clear" w:color="auto" w:fill="auto"/>
          </w:tcPr>
          <w:p w14:paraId="7B24DC23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4457AD">
              <w:rPr>
                <w:rFonts w:ascii="Tahoma" w:hAnsi="Tahoma" w:cs="Tahoma"/>
                <w:b/>
                <w:szCs w:val="20"/>
              </w:rPr>
              <w:t>Заказчик:</w:t>
            </w:r>
          </w:p>
          <w:p w14:paraId="501E339C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31AEBC1E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17739993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14:paraId="48D76B9A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4457AD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14:paraId="0B47CC90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5C7F6D14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1F887E05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14:paraId="7B14D7AF" w14:textId="77777777" w:rsidR="00064EF8" w:rsidRPr="004457AD" w:rsidRDefault="00064EF8" w:rsidP="004457AD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14:paraId="69A35E5D" w14:textId="77777777" w:rsidR="00064EF8" w:rsidRPr="004457AD" w:rsidRDefault="00064EF8" w:rsidP="004457AD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4457AD">
        <w:rPr>
          <w:rFonts w:ascii="Tahoma" w:hAnsi="Tahoma" w:cs="Tahoma"/>
          <w:b/>
          <w:szCs w:val="20"/>
        </w:rPr>
        <w:t>ФОРМУ УТВЕРЖДАЕМ ПОДПИСИ СТОРОН:</w:t>
      </w:r>
    </w:p>
    <w:p w14:paraId="3B68177D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4457AD" w14:paraId="37CDD813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9D9FF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490CDF55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0DE0959A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BD7E0A0" w14:textId="353B43EA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4457AD">
              <w:rPr>
                <w:rFonts w:ascii="Tahoma" w:hAnsi="Tahoma" w:cs="Tahoma"/>
                <w:bCs/>
                <w:szCs w:val="20"/>
                <w:lang w:eastAsia="en-US"/>
              </w:rPr>
              <w:t>/</w:t>
            </w:r>
          </w:p>
          <w:p w14:paraId="23D1565C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AC131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3902505D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28D1D847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1562E321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0DB01978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6EE735AE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370339D1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sectPr w:rsidR="00064EF8" w:rsidRPr="004457AD" w:rsidSect="004457A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39" w:code="1"/>
      <w:pgMar w:top="851" w:right="851" w:bottom="851" w:left="1701" w:header="278" w:footer="1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D92724" w14:textId="77777777" w:rsidR="004C1B9F" w:rsidRDefault="004C1B9F" w:rsidP="007F241D">
      <w:pPr>
        <w:spacing w:after="0" w:line="240" w:lineRule="auto"/>
      </w:pPr>
      <w:r>
        <w:separator/>
      </w:r>
    </w:p>
  </w:endnote>
  <w:endnote w:type="continuationSeparator" w:id="0">
    <w:p w14:paraId="7BE01825" w14:textId="77777777" w:rsidR="004C1B9F" w:rsidRDefault="004C1B9F" w:rsidP="007F2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7A927" w14:textId="77777777" w:rsidR="00973E8B" w:rsidRDefault="00973E8B">
    <w:pPr>
      <w:pStyle w:val="affd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28510FF7" w14:textId="77777777" w:rsidR="00973E8B" w:rsidRDefault="00973E8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1F35BA" w14:textId="77777777" w:rsidR="00973E8B" w:rsidRPr="00A625EE" w:rsidRDefault="00973E8B" w:rsidP="000569A5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AD0A5" w14:textId="77777777" w:rsidR="00973E8B" w:rsidRDefault="00973E8B" w:rsidP="000569A5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77AB19" w14:textId="77777777" w:rsidR="004C1B9F" w:rsidRDefault="004C1B9F" w:rsidP="007F241D">
      <w:pPr>
        <w:spacing w:after="0" w:line="240" w:lineRule="auto"/>
      </w:pPr>
      <w:r>
        <w:separator/>
      </w:r>
    </w:p>
  </w:footnote>
  <w:footnote w:type="continuationSeparator" w:id="0">
    <w:p w14:paraId="5EBE9F15" w14:textId="77777777" w:rsidR="004C1B9F" w:rsidRDefault="004C1B9F" w:rsidP="007F241D">
      <w:pPr>
        <w:spacing w:after="0" w:line="240" w:lineRule="auto"/>
      </w:pPr>
      <w:r>
        <w:continuationSeparator/>
      </w:r>
    </w:p>
  </w:footnote>
  <w:footnote w:id="1">
    <w:p w14:paraId="2E2913AE" w14:textId="77777777" w:rsidR="00973E8B" w:rsidRDefault="00973E8B" w:rsidP="00813B82">
      <w:pPr>
        <w:pStyle w:val="afff5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Данный пункт не применяется к договорам, заключаемым с СМСП (данная сноска не исключается из договора на закупку)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EEFA9" w14:textId="77777777" w:rsidR="00973E8B" w:rsidRDefault="00973E8B">
    <w:pPr>
      <w:pStyle w:val="affc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14:paraId="1EDD1B23" w14:textId="77777777" w:rsidR="00973E8B" w:rsidRDefault="00973E8B">
    <w:pPr>
      <w:pStyle w:val="af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886BB" w14:textId="77777777" w:rsidR="00973E8B" w:rsidRPr="003A69F1" w:rsidRDefault="00973E8B" w:rsidP="000569A5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ED7D31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4" w15:restartNumberingAfterBreak="0">
    <w:nsid w:val="01582B02"/>
    <w:multiLevelType w:val="multilevel"/>
    <w:tmpl w:val="4F445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775642"/>
    <w:multiLevelType w:val="multilevel"/>
    <w:tmpl w:val="C62C0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135D05E7"/>
    <w:multiLevelType w:val="multilevel"/>
    <w:tmpl w:val="520AC4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15772454"/>
    <w:multiLevelType w:val="multilevel"/>
    <w:tmpl w:val="E4F058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44CDF"/>
    <w:multiLevelType w:val="multilevel"/>
    <w:tmpl w:val="CA4A12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2" w15:restartNumberingAfterBreak="0">
    <w:nsid w:val="1CEB0914"/>
    <w:multiLevelType w:val="multilevel"/>
    <w:tmpl w:val="DBF294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13" w15:restartNumberingAfterBreak="0">
    <w:nsid w:val="20650CF3"/>
    <w:multiLevelType w:val="multilevel"/>
    <w:tmpl w:val="0FE40826"/>
    <w:lvl w:ilvl="0">
      <w:start w:val="2"/>
      <w:numFmt w:val="decimal"/>
      <w:lvlText w:val="%1"/>
      <w:lvlJc w:val="left"/>
      <w:pPr>
        <w:ind w:left="36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79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16" w15:restartNumberingAfterBreak="0">
    <w:nsid w:val="2EAE7970"/>
    <w:multiLevelType w:val="hybridMultilevel"/>
    <w:tmpl w:val="37BEFE44"/>
    <w:lvl w:ilvl="0" w:tplc="A2EE1264">
      <w:start w:val="1"/>
      <w:numFmt w:val="bullet"/>
      <w:lvlText w:val="-"/>
      <w:lvlJc w:val="left"/>
      <w:pPr>
        <w:ind w:left="1440" w:hanging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3A4C23A5"/>
    <w:multiLevelType w:val="multilevel"/>
    <w:tmpl w:val="78BE9B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22670"/>
    <w:multiLevelType w:val="hybridMultilevel"/>
    <w:tmpl w:val="BC42C4E4"/>
    <w:lvl w:ilvl="0" w:tplc="824AE76C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61D039F"/>
    <w:multiLevelType w:val="hybridMultilevel"/>
    <w:tmpl w:val="367CB0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3F3138"/>
    <w:multiLevelType w:val="hybridMultilevel"/>
    <w:tmpl w:val="C0A2A564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7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D7A6860"/>
    <w:multiLevelType w:val="multilevel"/>
    <w:tmpl w:val="F0F69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68A0CEB"/>
    <w:multiLevelType w:val="multilevel"/>
    <w:tmpl w:val="899A43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3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4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75B91E42"/>
    <w:multiLevelType w:val="hybridMultilevel"/>
    <w:tmpl w:val="DF349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F5F33A3"/>
    <w:multiLevelType w:val="multilevel"/>
    <w:tmpl w:val="E4B454F4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37"/>
  </w:num>
  <w:num w:numId="6">
    <w:abstractNumId w:val="25"/>
  </w:num>
  <w:num w:numId="7">
    <w:abstractNumId w:val="7"/>
  </w:num>
  <w:num w:numId="8">
    <w:abstractNumId w:val="34"/>
  </w:num>
  <w:num w:numId="9">
    <w:abstractNumId w:val="18"/>
  </w:num>
  <w:num w:numId="10">
    <w:abstractNumId w:val="22"/>
  </w:num>
  <w:num w:numId="11">
    <w:abstractNumId w:val="21"/>
  </w:num>
  <w:num w:numId="12">
    <w:abstractNumId w:val="5"/>
  </w:num>
  <w:num w:numId="13">
    <w:abstractNumId w:val="17"/>
  </w:num>
  <w:num w:numId="14">
    <w:abstractNumId w:val="19"/>
  </w:num>
  <w:num w:numId="15">
    <w:abstractNumId w:val="14"/>
  </w:num>
  <w:num w:numId="16">
    <w:abstractNumId w:val="33"/>
  </w:num>
  <w:num w:numId="17">
    <w:abstractNumId w:val="35"/>
  </w:num>
  <w:num w:numId="18">
    <w:abstractNumId w:val="16"/>
  </w:num>
  <w:num w:numId="19">
    <w:abstractNumId w:val="28"/>
  </w:num>
  <w:num w:numId="20">
    <w:abstractNumId w:val="13"/>
  </w:num>
  <w:num w:numId="21">
    <w:abstractNumId w:val="29"/>
  </w:num>
  <w:num w:numId="22">
    <w:abstractNumId w:val="30"/>
  </w:num>
  <w:num w:numId="23">
    <w:abstractNumId w:val="24"/>
  </w:num>
  <w:num w:numId="24">
    <w:abstractNumId w:val="10"/>
  </w:num>
  <w:num w:numId="25">
    <w:abstractNumId w:val="12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8"/>
  </w:num>
  <w:num w:numId="29">
    <w:abstractNumId w:val="6"/>
  </w:num>
  <w:num w:numId="30">
    <w:abstractNumId w:val="20"/>
  </w:num>
  <w:num w:numId="31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5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26"/>
  </w:num>
  <w:num w:numId="38">
    <w:abstractNumId w:val="23"/>
  </w:num>
  <w:num w:numId="39">
    <w:abstractNumId w:val="27"/>
  </w:num>
  <w:num w:numId="40">
    <w:abstractNumId w:val="36"/>
  </w:num>
  <w:num w:numId="41">
    <w:abstractNumId w:val="32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C0"/>
    <w:rsid w:val="0000186A"/>
    <w:rsid w:val="00001D22"/>
    <w:rsid w:val="00002468"/>
    <w:rsid w:val="0000387E"/>
    <w:rsid w:val="000045D5"/>
    <w:rsid w:val="00004DAA"/>
    <w:rsid w:val="00005037"/>
    <w:rsid w:val="0000671C"/>
    <w:rsid w:val="000077BC"/>
    <w:rsid w:val="000106F8"/>
    <w:rsid w:val="00010E83"/>
    <w:rsid w:val="00010F4A"/>
    <w:rsid w:val="000115F0"/>
    <w:rsid w:val="0001290C"/>
    <w:rsid w:val="00012A2F"/>
    <w:rsid w:val="00012A6E"/>
    <w:rsid w:val="0001368A"/>
    <w:rsid w:val="00013D74"/>
    <w:rsid w:val="00014449"/>
    <w:rsid w:val="000151BA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B68"/>
    <w:rsid w:val="00031CE0"/>
    <w:rsid w:val="000329C0"/>
    <w:rsid w:val="00034503"/>
    <w:rsid w:val="00036E2B"/>
    <w:rsid w:val="00036FC3"/>
    <w:rsid w:val="00037388"/>
    <w:rsid w:val="00040692"/>
    <w:rsid w:val="00040FF5"/>
    <w:rsid w:val="000411BC"/>
    <w:rsid w:val="00041450"/>
    <w:rsid w:val="0004451C"/>
    <w:rsid w:val="00044770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C57"/>
    <w:rsid w:val="000534A7"/>
    <w:rsid w:val="0005401E"/>
    <w:rsid w:val="0005449D"/>
    <w:rsid w:val="00054BF5"/>
    <w:rsid w:val="00054C7B"/>
    <w:rsid w:val="000551A6"/>
    <w:rsid w:val="00056528"/>
    <w:rsid w:val="00056584"/>
    <w:rsid w:val="000569A5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64EF8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77093"/>
    <w:rsid w:val="00081510"/>
    <w:rsid w:val="00081B13"/>
    <w:rsid w:val="000821BB"/>
    <w:rsid w:val="00082C79"/>
    <w:rsid w:val="000843AB"/>
    <w:rsid w:val="000845D7"/>
    <w:rsid w:val="0008482E"/>
    <w:rsid w:val="00085912"/>
    <w:rsid w:val="0008634C"/>
    <w:rsid w:val="000873E1"/>
    <w:rsid w:val="00087D51"/>
    <w:rsid w:val="00087F56"/>
    <w:rsid w:val="0009146A"/>
    <w:rsid w:val="00091767"/>
    <w:rsid w:val="00092DD8"/>
    <w:rsid w:val="000930CA"/>
    <w:rsid w:val="00094C84"/>
    <w:rsid w:val="00094E86"/>
    <w:rsid w:val="00096102"/>
    <w:rsid w:val="000969EA"/>
    <w:rsid w:val="00097D71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511"/>
    <w:rsid w:val="000A3D24"/>
    <w:rsid w:val="000A422F"/>
    <w:rsid w:val="000A4520"/>
    <w:rsid w:val="000A4623"/>
    <w:rsid w:val="000A4A52"/>
    <w:rsid w:val="000A69E1"/>
    <w:rsid w:val="000A6AD6"/>
    <w:rsid w:val="000B0098"/>
    <w:rsid w:val="000B18EC"/>
    <w:rsid w:val="000B29DA"/>
    <w:rsid w:val="000B2CB8"/>
    <w:rsid w:val="000B390D"/>
    <w:rsid w:val="000B3BDA"/>
    <w:rsid w:val="000B3F1F"/>
    <w:rsid w:val="000B3FE8"/>
    <w:rsid w:val="000B6935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5C4"/>
    <w:rsid w:val="000D0E28"/>
    <w:rsid w:val="000D0E7D"/>
    <w:rsid w:val="000D1B5D"/>
    <w:rsid w:val="000D1F79"/>
    <w:rsid w:val="000D227D"/>
    <w:rsid w:val="000D30D8"/>
    <w:rsid w:val="000D3A01"/>
    <w:rsid w:val="000D4B94"/>
    <w:rsid w:val="000D4BCD"/>
    <w:rsid w:val="000D54B7"/>
    <w:rsid w:val="000D686C"/>
    <w:rsid w:val="000D73FC"/>
    <w:rsid w:val="000D752D"/>
    <w:rsid w:val="000E04A3"/>
    <w:rsid w:val="000E0988"/>
    <w:rsid w:val="000E287D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321C"/>
    <w:rsid w:val="000F3553"/>
    <w:rsid w:val="000F383E"/>
    <w:rsid w:val="000F3875"/>
    <w:rsid w:val="000F46B0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C22"/>
    <w:rsid w:val="00105FD0"/>
    <w:rsid w:val="0010660B"/>
    <w:rsid w:val="0010677C"/>
    <w:rsid w:val="001067A7"/>
    <w:rsid w:val="00107522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8ED"/>
    <w:rsid w:val="001413EB"/>
    <w:rsid w:val="001414D3"/>
    <w:rsid w:val="00141666"/>
    <w:rsid w:val="00142210"/>
    <w:rsid w:val="00143E3C"/>
    <w:rsid w:val="001450D3"/>
    <w:rsid w:val="00146A4E"/>
    <w:rsid w:val="00146CFD"/>
    <w:rsid w:val="0014760C"/>
    <w:rsid w:val="00147CEA"/>
    <w:rsid w:val="00147E4C"/>
    <w:rsid w:val="00150299"/>
    <w:rsid w:val="001516EA"/>
    <w:rsid w:val="00151B43"/>
    <w:rsid w:val="0015448E"/>
    <w:rsid w:val="0015460A"/>
    <w:rsid w:val="001549AC"/>
    <w:rsid w:val="00154E6E"/>
    <w:rsid w:val="00156128"/>
    <w:rsid w:val="001561F1"/>
    <w:rsid w:val="00156AF9"/>
    <w:rsid w:val="00156B4B"/>
    <w:rsid w:val="00160C06"/>
    <w:rsid w:val="0016121A"/>
    <w:rsid w:val="001618F9"/>
    <w:rsid w:val="00162A88"/>
    <w:rsid w:val="00162D71"/>
    <w:rsid w:val="00162F7C"/>
    <w:rsid w:val="00163831"/>
    <w:rsid w:val="00164975"/>
    <w:rsid w:val="00164BFB"/>
    <w:rsid w:val="0016576F"/>
    <w:rsid w:val="00166ACB"/>
    <w:rsid w:val="00166E06"/>
    <w:rsid w:val="00167B09"/>
    <w:rsid w:val="00171871"/>
    <w:rsid w:val="00171B68"/>
    <w:rsid w:val="00171FB9"/>
    <w:rsid w:val="00172522"/>
    <w:rsid w:val="00175FD9"/>
    <w:rsid w:val="00177445"/>
    <w:rsid w:val="00177DD9"/>
    <w:rsid w:val="0018074F"/>
    <w:rsid w:val="00182403"/>
    <w:rsid w:val="00182AD7"/>
    <w:rsid w:val="00182C2E"/>
    <w:rsid w:val="00183518"/>
    <w:rsid w:val="001838B7"/>
    <w:rsid w:val="001840A2"/>
    <w:rsid w:val="00184777"/>
    <w:rsid w:val="001864AC"/>
    <w:rsid w:val="00186F35"/>
    <w:rsid w:val="0018763C"/>
    <w:rsid w:val="00190441"/>
    <w:rsid w:val="00190677"/>
    <w:rsid w:val="00190C3F"/>
    <w:rsid w:val="00191833"/>
    <w:rsid w:val="001918FD"/>
    <w:rsid w:val="00191F80"/>
    <w:rsid w:val="0019331B"/>
    <w:rsid w:val="001935C2"/>
    <w:rsid w:val="001935F5"/>
    <w:rsid w:val="00193F4A"/>
    <w:rsid w:val="00194139"/>
    <w:rsid w:val="00196023"/>
    <w:rsid w:val="00196436"/>
    <w:rsid w:val="001A0096"/>
    <w:rsid w:val="001A0568"/>
    <w:rsid w:val="001A0723"/>
    <w:rsid w:val="001A0D2E"/>
    <w:rsid w:val="001A20BC"/>
    <w:rsid w:val="001A2299"/>
    <w:rsid w:val="001A26A0"/>
    <w:rsid w:val="001A29B4"/>
    <w:rsid w:val="001A3391"/>
    <w:rsid w:val="001A48D1"/>
    <w:rsid w:val="001A5387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F0B"/>
    <w:rsid w:val="001B3331"/>
    <w:rsid w:val="001B36B7"/>
    <w:rsid w:val="001B37CC"/>
    <w:rsid w:val="001B3DBC"/>
    <w:rsid w:val="001B529E"/>
    <w:rsid w:val="001B5449"/>
    <w:rsid w:val="001B6637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08BD"/>
    <w:rsid w:val="001D1178"/>
    <w:rsid w:val="001D13C8"/>
    <w:rsid w:val="001D1C61"/>
    <w:rsid w:val="001D1E96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22B"/>
    <w:rsid w:val="001F0D28"/>
    <w:rsid w:val="001F23D2"/>
    <w:rsid w:val="001F3F44"/>
    <w:rsid w:val="001F65AE"/>
    <w:rsid w:val="001F67F3"/>
    <w:rsid w:val="001F7FDD"/>
    <w:rsid w:val="00201D4F"/>
    <w:rsid w:val="00202E97"/>
    <w:rsid w:val="00202F32"/>
    <w:rsid w:val="002035C6"/>
    <w:rsid w:val="00203E7D"/>
    <w:rsid w:val="00204084"/>
    <w:rsid w:val="00204CC1"/>
    <w:rsid w:val="0020633F"/>
    <w:rsid w:val="002063B4"/>
    <w:rsid w:val="00206BEA"/>
    <w:rsid w:val="00210F02"/>
    <w:rsid w:val="0021105B"/>
    <w:rsid w:val="00211172"/>
    <w:rsid w:val="00211D76"/>
    <w:rsid w:val="002126EB"/>
    <w:rsid w:val="00213249"/>
    <w:rsid w:val="002136DC"/>
    <w:rsid w:val="002158AD"/>
    <w:rsid w:val="0021595F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307D6"/>
    <w:rsid w:val="002338F3"/>
    <w:rsid w:val="00233AEF"/>
    <w:rsid w:val="00233DD2"/>
    <w:rsid w:val="00234B44"/>
    <w:rsid w:val="00234CB6"/>
    <w:rsid w:val="00235149"/>
    <w:rsid w:val="00235D0F"/>
    <w:rsid w:val="00241AA8"/>
    <w:rsid w:val="00241D99"/>
    <w:rsid w:val="00242283"/>
    <w:rsid w:val="00242AEB"/>
    <w:rsid w:val="00242D7D"/>
    <w:rsid w:val="002445D5"/>
    <w:rsid w:val="00244CCC"/>
    <w:rsid w:val="0024502B"/>
    <w:rsid w:val="002466B7"/>
    <w:rsid w:val="00246F2A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53B"/>
    <w:rsid w:val="0027386F"/>
    <w:rsid w:val="00273EC9"/>
    <w:rsid w:val="00275207"/>
    <w:rsid w:val="00276FBB"/>
    <w:rsid w:val="00277157"/>
    <w:rsid w:val="00277C3C"/>
    <w:rsid w:val="00281A42"/>
    <w:rsid w:val="00281DC7"/>
    <w:rsid w:val="00282978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30CB"/>
    <w:rsid w:val="002959CC"/>
    <w:rsid w:val="00297033"/>
    <w:rsid w:val="0029797E"/>
    <w:rsid w:val="002A07A2"/>
    <w:rsid w:val="002A0A3F"/>
    <w:rsid w:val="002A1AC1"/>
    <w:rsid w:val="002A1AD0"/>
    <w:rsid w:val="002A2B66"/>
    <w:rsid w:val="002A4B0C"/>
    <w:rsid w:val="002A7EC0"/>
    <w:rsid w:val="002B135C"/>
    <w:rsid w:val="002B1385"/>
    <w:rsid w:val="002B1AAA"/>
    <w:rsid w:val="002B1FAC"/>
    <w:rsid w:val="002B2B95"/>
    <w:rsid w:val="002B2EC2"/>
    <w:rsid w:val="002B3BF0"/>
    <w:rsid w:val="002B4145"/>
    <w:rsid w:val="002B579B"/>
    <w:rsid w:val="002B6315"/>
    <w:rsid w:val="002B6BC7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E0532"/>
    <w:rsid w:val="002E05CF"/>
    <w:rsid w:val="002E0650"/>
    <w:rsid w:val="002E1F45"/>
    <w:rsid w:val="002E2F06"/>
    <w:rsid w:val="002E31A3"/>
    <w:rsid w:val="002E3366"/>
    <w:rsid w:val="002E360D"/>
    <w:rsid w:val="002E3CDE"/>
    <w:rsid w:val="002E46F6"/>
    <w:rsid w:val="002E4774"/>
    <w:rsid w:val="002E6071"/>
    <w:rsid w:val="002E7ED1"/>
    <w:rsid w:val="002F019F"/>
    <w:rsid w:val="002F02E0"/>
    <w:rsid w:val="002F0C60"/>
    <w:rsid w:val="002F13A9"/>
    <w:rsid w:val="002F18C7"/>
    <w:rsid w:val="002F1EA0"/>
    <w:rsid w:val="002F27E2"/>
    <w:rsid w:val="002F343C"/>
    <w:rsid w:val="002F3813"/>
    <w:rsid w:val="002F3D0C"/>
    <w:rsid w:val="002F3FBE"/>
    <w:rsid w:val="002F4128"/>
    <w:rsid w:val="002F47FE"/>
    <w:rsid w:val="002F5E0E"/>
    <w:rsid w:val="002F769E"/>
    <w:rsid w:val="002F7BEF"/>
    <w:rsid w:val="0030011F"/>
    <w:rsid w:val="0030012A"/>
    <w:rsid w:val="003001AA"/>
    <w:rsid w:val="003010B7"/>
    <w:rsid w:val="003014BB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31E4"/>
    <w:rsid w:val="003134A0"/>
    <w:rsid w:val="00314BD5"/>
    <w:rsid w:val="00314F73"/>
    <w:rsid w:val="0032008A"/>
    <w:rsid w:val="00320325"/>
    <w:rsid w:val="00320437"/>
    <w:rsid w:val="00320867"/>
    <w:rsid w:val="00321F5C"/>
    <w:rsid w:val="00322059"/>
    <w:rsid w:val="00322C14"/>
    <w:rsid w:val="003233A5"/>
    <w:rsid w:val="00325261"/>
    <w:rsid w:val="003255AF"/>
    <w:rsid w:val="00325B89"/>
    <w:rsid w:val="00326412"/>
    <w:rsid w:val="00327515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2890"/>
    <w:rsid w:val="003435F7"/>
    <w:rsid w:val="003436C9"/>
    <w:rsid w:val="00343ACD"/>
    <w:rsid w:val="00344BED"/>
    <w:rsid w:val="00345737"/>
    <w:rsid w:val="00347539"/>
    <w:rsid w:val="00351B4F"/>
    <w:rsid w:val="00351CF2"/>
    <w:rsid w:val="0035346D"/>
    <w:rsid w:val="0035358E"/>
    <w:rsid w:val="00353FBA"/>
    <w:rsid w:val="003542B7"/>
    <w:rsid w:val="00354680"/>
    <w:rsid w:val="00354889"/>
    <w:rsid w:val="00354B93"/>
    <w:rsid w:val="00354E61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3C0B"/>
    <w:rsid w:val="0036412E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A53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BA4"/>
    <w:rsid w:val="00385F62"/>
    <w:rsid w:val="0038620A"/>
    <w:rsid w:val="003939E1"/>
    <w:rsid w:val="00393C1C"/>
    <w:rsid w:val="003951EE"/>
    <w:rsid w:val="00396016"/>
    <w:rsid w:val="003969EE"/>
    <w:rsid w:val="00396B12"/>
    <w:rsid w:val="0039705A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0CC"/>
    <w:rsid w:val="003C060A"/>
    <w:rsid w:val="003C06EE"/>
    <w:rsid w:val="003C0912"/>
    <w:rsid w:val="003C0CD0"/>
    <w:rsid w:val="003C11B4"/>
    <w:rsid w:val="003C25D4"/>
    <w:rsid w:val="003C3261"/>
    <w:rsid w:val="003C347A"/>
    <w:rsid w:val="003C4263"/>
    <w:rsid w:val="003C62B4"/>
    <w:rsid w:val="003C7211"/>
    <w:rsid w:val="003C7890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31AB"/>
    <w:rsid w:val="003D40C7"/>
    <w:rsid w:val="003D475F"/>
    <w:rsid w:val="003D744F"/>
    <w:rsid w:val="003D764B"/>
    <w:rsid w:val="003D775C"/>
    <w:rsid w:val="003D77FC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1B2"/>
    <w:rsid w:val="003F0AC1"/>
    <w:rsid w:val="003F0EB7"/>
    <w:rsid w:val="003F125A"/>
    <w:rsid w:val="003F1FCC"/>
    <w:rsid w:val="003F2C33"/>
    <w:rsid w:val="003F383D"/>
    <w:rsid w:val="003F5439"/>
    <w:rsid w:val="003F6671"/>
    <w:rsid w:val="003F7B3F"/>
    <w:rsid w:val="0040053C"/>
    <w:rsid w:val="0040065D"/>
    <w:rsid w:val="00400A80"/>
    <w:rsid w:val="0040117B"/>
    <w:rsid w:val="004012A0"/>
    <w:rsid w:val="00401D8A"/>
    <w:rsid w:val="004026B4"/>
    <w:rsid w:val="00403FA0"/>
    <w:rsid w:val="004040B1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11D60"/>
    <w:rsid w:val="0041227A"/>
    <w:rsid w:val="00412F62"/>
    <w:rsid w:val="00413158"/>
    <w:rsid w:val="00413940"/>
    <w:rsid w:val="00414FDE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BAE"/>
    <w:rsid w:val="00433D8D"/>
    <w:rsid w:val="0043425C"/>
    <w:rsid w:val="004350AD"/>
    <w:rsid w:val="004354A0"/>
    <w:rsid w:val="00436A0B"/>
    <w:rsid w:val="00437241"/>
    <w:rsid w:val="00443115"/>
    <w:rsid w:val="00443C34"/>
    <w:rsid w:val="00443D02"/>
    <w:rsid w:val="00444816"/>
    <w:rsid w:val="004454AB"/>
    <w:rsid w:val="004457AD"/>
    <w:rsid w:val="00446049"/>
    <w:rsid w:val="0044630C"/>
    <w:rsid w:val="004468E1"/>
    <w:rsid w:val="00446B43"/>
    <w:rsid w:val="00446CF1"/>
    <w:rsid w:val="00446DF1"/>
    <w:rsid w:val="0044712A"/>
    <w:rsid w:val="004478C9"/>
    <w:rsid w:val="00447AA4"/>
    <w:rsid w:val="00447C1C"/>
    <w:rsid w:val="00447CA2"/>
    <w:rsid w:val="00447E0A"/>
    <w:rsid w:val="00451D91"/>
    <w:rsid w:val="00451FF7"/>
    <w:rsid w:val="00452F84"/>
    <w:rsid w:val="00452FE0"/>
    <w:rsid w:val="00453AFB"/>
    <w:rsid w:val="00455283"/>
    <w:rsid w:val="004566FE"/>
    <w:rsid w:val="004608EF"/>
    <w:rsid w:val="00460EF1"/>
    <w:rsid w:val="00461503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1E5B"/>
    <w:rsid w:val="0047237D"/>
    <w:rsid w:val="00472445"/>
    <w:rsid w:val="00472A8A"/>
    <w:rsid w:val="0047347B"/>
    <w:rsid w:val="004736BC"/>
    <w:rsid w:val="00473F84"/>
    <w:rsid w:val="004745A7"/>
    <w:rsid w:val="00474D0F"/>
    <w:rsid w:val="00475A8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87BFA"/>
    <w:rsid w:val="00490F2F"/>
    <w:rsid w:val="00492F50"/>
    <w:rsid w:val="00493DEB"/>
    <w:rsid w:val="00494EC0"/>
    <w:rsid w:val="004972A0"/>
    <w:rsid w:val="004A0B2F"/>
    <w:rsid w:val="004A0C88"/>
    <w:rsid w:val="004A1937"/>
    <w:rsid w:val="004A2B90"/>
    <w:rsid w:val="004A3022"/>
    <w:rsid w:val="004A5638"/>
    <w:rsid w:val="004A728B"/>
    <w:rsid w:val="004A7F7E"/>
    <w:rsid w:val="004B065B"/>
    <w:rsid w:val="004B08BD"/>
    <w:rsid w:val="004B0E80"/>
    <w:rsid w:val="004B1154"/>
    <w:rsid w:val="004B19A0"/>
    <w:rsid w:val="004B2062"/>
    <w:rsid w:val="004B2630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1B9F"/>
    <w:rsid w:val="004C2C67"/>
    <w:rsid w:val="004C30B7"/>
    <w:rsid w:val="004C3C25"/>
    <w:rsid w:val="004C52E3"/>
    <w:rsid w:val="004C54E0"/>
    <w:rsid w:val="004C708D"/>
    <w:rsid w:val="004D03D7"/>
    <w:rsid w:val="004D0785"/>
    <w:rsid w:val="004D14B8"/>
    <w:rsid w:val="004D1E4C"/>
    <w:rsid w:val="004D3B62"/>
    <w:rsid w:val="004D3EDA"/>
    <w:rsid w:val="004D47C0"/>
    <w:rsid w:val="004D4B4C"/>
    <w:rsid w:val="004D4FC9"/>
    <w:rsid w:val="004D59CD"/>
    <w:rsid w:val="004D63B4"/>
    <w:rsid w:val="004D79CC"/>
    <w:rsid w:val="004D7A01"/>
    <w:rsid w:val="004D7ACD"/>
    <w:rsid w:val="004E003B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F05E6"/>
    <w:rsid w:val="004F11E0"/>
    <w:rsid w:val="004F1320"/>
    <w:rsid w:val="004F1EE4"/>
    <w:rsid w:val="004F20AA"/>
    <w:rsid w:val="004F2760"/>
    <w:rsid w:val="004F3161"/>
    <w:rsid w:val="004F3168"/>
    <w:rsid w:val="004F51FE"/>
    <w:rsid w:val="004F532C"/>
    <w:rsid w:val="004F5540"/>
    <w:rsid w:val="004F6472"/>
    <w:rsid w:val="004F64B4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157A"/>
    <w:rsid w:val="005318C1"/>
    <w:rsid w:val="005324B2"/>
    <w:rsid w:val="005349CB"/>
    <w:rsid w:val="005352E2"/>
    <w:rsid w:val="00535570"/>
    <w:rsid w:val="00535798"/>
    <w:rsid w:val="00536794"/>
    <w:rsid w:val="00536A5D"/>
    <w:rsid w:val="005400A3"/>
    <w:rsid w:val="0054059B"/>
    <w:rsid w:val="005409BB"/>
    <w:rsid w:val="00542AE2"/>
    <w:rsid w:val="00543740"/>
    <w:rsid w:val="00543FFA"/>
    <w:rsid w:val="00544923"/>
    <w:rsid w:val="005455E6"/>
    <w:rsid w:val="00546484"/>
    <w:rsid w:val="00546CAE"/>
    <w:rsid w:val="0054757F"/>
    <w:rsid w:val="0055084F"/>
    <w:rsid w:val="0055139F"/>
    <w:rsid w:val="00551B18"/>
    <w:rsid w:val="00551C86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31B"/>
    <w:rsid w:val="005573F2"/>
    <w:rsid w:val="005579EC"/>
    <w:rsid w:val="00557C62"/>
    <w:rsid w:val="00561DE0"/>
    <w:rsid w:val="00562746"/>
    <w:rsid w:val="00562D90"/>
    <w:rsid w:val="00562F4E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64B3"/>
    <w:rsid w:val="005865EA"/>
    <w:rsid w:val="00590AFB"/>
    <w:rsid w:val="0059329B"/>
    <w:rsid w:val="00593609"/>
    <w:rsid w:val="00594776"/>
    <w:rsid w:val="005949B2"/>
    <w:rsid w:val="005953D5"/>
    <w:rsid w:val="00596176"/>
    <w:rsid w:val="005964E2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354C"/>
    <w:rsid w:val="005A384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612B"/>
    <w:rsid w:val="005B63E4"/>
    <w:rsid w:val="005B70DD"/>
    <w:rsid w:val="005B7F70"/>
    <w:rsid w:val="005C0EBB"/>
    <w:rsid w:val="005C139D"/>
    <w:rsid w:val="005C17A8"/>
    <w:rsid w:val="005C192A"/>
    <w:rsid w:val="005C1EA2"/>
    <w:rsid w:val="005C4AC8"/>
    <w:rsid w:val="005C50CE"/>
    <w:rsid w:val="005C5F0D"/>
    <w:rsid w:val="005C611C"/>
    <w:rsid w:val="005C6C72"/>
    <w:rsid w:val="005C7F4D"/>
    <w:rsid w:val="005D0C73"/>
    <w:rsid w:val="005D1D4F"/>
    <w:rsid w:val="005D237C"/>
    <w:rsid w:val="005D2EE3"/>
    <w:rsid w:val="005D3774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4E80"/>
    <w:rsid w:val="005E5830"/>
    <w:rsid w:val="005E5C29"/>
    <w:rsid w:val="005E77B6"/>
    <w:rsid w:val="005F0107"/>
    <w:rsid w:val="005F048F"/>
    <w:rsid w:val="005F126B"/>
    <w:rsid w:val="005F2230"/>
    <w:rsid w:val="005F312D"/>
    <w:rsid w:val="005F3418"/>
    <w:rsid w:val="005F3B25"/>
    <w:rsid w:val="005F3C6B"/>
    <w:rsid w:val="005F562C"/>
    <w:rsid w:val="005F5966"/>
    <w:rsid w:val="005F5B27"/>
    <w:rsid w:val="005F61BC"/>
    <w:rsid w:val="005F7CDD"/>
    <w:rsid w:val="00600D52"/>
    <w:rsid w:val="00600EDD"/>
    <w:rsid w:val="00601373"/>
    <w:rsid w:val="00601ADA"/>
    <w:rsid w:val="00601BA0"/>
    <w:rsid w:val="00601E00"/>
    <w:rsid w:val="00602085"/>
    <w:rsid w:val="006046FF"/>
    <w:rsid w:val="00604CDF"/>
    <w:rsid w:val="00604E66"/>
    <w:rsid w:val="0060526B"/>
    <w:rsid w:val="00605A5F"/>
    <w:rsid w:val="00605B33"/>
    <w:rsid w:val="00606FB1"/>
    <w:rsid w:val="00610295"/>
    <w:rsid w:val="00612C28"/>
    <w:rsid w:val="00612C56"/>
    <w:rsid w:val="00612D8B"/>
    <w:rsid w:val="00613D1C"/>
    <w:rsid w:val="00614850"/>
    <w:rsid w:val="006148B0"/>
    <w:rsid w:val="00615F16"/>
    <w:rsid w:val="00617989"/>
    <w:rsid w:val="006206B5"/>
    <w:rsid w:val="0062273C"/>
    <w:rsid w:val="00624191"/>
    <w:rsid w:val="00624EE2"/>
    <w:rsid w:val="0062548A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696F"/>
    <w:rsid w:val="0064097C"/>
    <w:rsid w:val="00640DE5"/>
    <w:rsid w:val="00642352"/>
    <w:rsid w:val="00642DB6"/>
    <w:rsid w:val="0064433F"/>
    <w:rsid w:val="00645D34"/>
    <w:rsid w:val="006474A0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74CA"/>
    <w:rsid w:val="0065793A"/>
    <w:rsid w:val="00665FC0"/>
    <w:rsid w:val="00666189"/>
    <w:rsid w:val="006663F8"/>
    <w:rsid w:val="006668AF"/>
    <w:rsid w:val="006672F4"/>
    <w:rsid w:val="006673D9"/>
    <w:rsid w:val="0066795A"/>
    <w:rsid w:val="00667F18"/>
    <w:rsid w:val="00672162"/>
    <w:rsid w:val="00672FEE"/>
    <w:rsid w:val="006761E1"/>
    <w:rsid w:val="006771E5"/>
    <w:rsid w:val="00677E30"/>
    <w:rsid w:val="00680AEE"/>
    <w:rsid w:val="00681001"/>
    <w:rsid w:val="006818A0"/>
    <w:rsid w:val="006827C0"/>
    <w:rsid w:val="006827EB"/>
    <w:rsid w:val="00683EEA"/>
    <w:rsid w:val="00684E16"/>
    <w:rsid w:val="00684E8F"/>
    <w:rsid w:val="006851C7"/>
    <w:rsid w:val="006855A0"/>
    <w:rsid w:val="00686FAA"/>
    <w:rsid w:val="006907B9"/>
    <w:rsid w:val="0069134E"/>
    <w:rsid w:val="006930FE"/>
    <w:rsid w:val="0069450A"/>
    <w:rsid w:val="00695BF1"/>
    <w:rsid w:val="00696693"/>
    <w:rsid w:val="00697524"/>
    <w:rsid w:val="006A12BC"/>
    <w:rsid w:val="006A1D73"/>
    <w:rsid w:val="006A298C"/>
    <w:rsid w:val="006A3494"/>
    <w:rsid w:val="006A4655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15B4"/>
    <w:rsid w:val="006C255D"/>
    <w:rsid w:val="006C3469"/>
    <w:rsid w:val="006C380C"/>
    <w:rsid w:val="006C3C56"/>
    <w:rsid w:val="006C5586"/>
    <w:rsid w:val="006C5723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240"/>
    <w:rsid w:val="006E2CEF"/>
    <w:rsid w:val="006E34D1"/>
    <w:rsid w:val="006E3774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3510"/>
    <w:rsid w:val="006F5967"/>
    <w:rsid w:val="006F5974"/>
    <w:rsid w:val="006F5C32"/>
    <w:rsid w:val="006F5D9B"/>
    <w:rsid w:val="006F5F8E"/>
    <w:rsid w:val="006F61C2"/>
    <w:rsid w:val="0070016A"/>
    <w:rsid w:val="00702AEF"/>
    <w:rsid w:val="00702C13"/>
    <w:rsid w:val="007036AF"/>
    <w:rsid w:val="00703D23"/>
    <w:rsid w:val="0070463F"/>
    <w:rsid w:val="00704724"/>
    <w:rsid w:val="0070527F"/>
    <w:rsid w:val="00705D7F"/>
    <w:rsid w:val="00706E42"/>
    <w:rsid w:val="00707295"/>
    <w:rsid w:val="00707F69"/>
    <w:rsid w:val="00710248"/>
    <w:rsid w:val="00710A82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EA7"/>
    <w:rsid w:val="00720F06"/>
    <w:rsid w:val="0072127D"/>
    <w:rsid w:val="00721DE5"/>
    <w:rsid w:val="00722349"/>
    <w:rsid w:val="00722778"/>
    <w:rsid w:val="00723009"/>
    <w:rsid w:val="007234DB"/>
    <w:rsid w:val="007257FB"/>
    <w:rsid w:val="007270AE"/>
    <w:rsid w:val="00727644"/>
    <w:rsid w:val="007304C1"/>
    <w:rsid w:val="00732293"/>
    <w:rsid w:val="00732691"/>
    <w:rsid w:val="00732FB4"/>
    <w:rsid w:val="007337F8"/>
    <w:rsid w:val="00733BA8"/>
    <w:rsid w:val="00734264"/>
    <w:rsid w:val="007346E3"/>
    <w:rsid w:val="00734712"/>
    <w:rsid w:val="007367A5"/>
    <w:rsid w:val="0073714B"/>
    <w:rsid w:val="00737382"/>
    <w:rsid w:val="00737525"/>
    <w:rsid w:val="00737C55"/>
    <w:rsid w:val="00740366"/>
    <w:rsid w:val="007405E1"/>
    <w:rsid w:val="00740D27"/>
    <w:rsid w:val="00740D86"/>
    <w:rsid w:val="00743F5A"/>
    <w:rsid w:val="00745E50"/>
    <w:rsid w:val="00745F0C"/>
    <w:rsid w:val="0074684C"/>
    <w:rsid w:val="0074723E"/>
    <w:rsid w:val="0074743B"/>
    <w:rsid w:val="0074756E"/>
    <w:rsid w:val="007476B3"/>
    <w:rsid w:val="00750B03"/>
    <w:rsid w:val="00751630"/>
    <w:rsid w:val="00751CF6"/>
    <w:rsid w:val="00751DDD"/>
    <w:rsid w:val="00754BE2"/>
    <w:rsid w:val="007575D0"/>
    <w:rsid w:val="00757C94"/>
    <w:rsid w:val="00757E1F"/>
    <w:rsid w:val="00757EC8"/>
    <w:rsid w:val="00757FDE"/>
    <w:rsid w:val="007605C8"/>
    <w:rsid w:val="00761197"/>
    <w:rsid w:val="00762774"/>
    <w:rsid w:val="00762CD4"/>
    <w:rsid w:val="00764A36"/>
    <w:rsid w:val="0076596D"/>
    <w:rsid w:val="0076598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6DE4"/>
    <w:rsid w:val="00787648"/>
    <w:rsid w:val="00787735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1349"/>
    <w:rsid w:val="007B31F1"/>
    <w:rsid w:val="007B3CA7"/>
    <w:rsid w:val="007B464F"/>
    <w:rsid w:val="007B47A9"/>
    <w:rsid w:val="007B5313"/>
    <w:rsid w:val="007B59DB"/>
    <w:rsid w:val="007B5C98"/>
    <w:rsid w:val="007B5EF9"/>
    <w:rsid w:val="007C1053"/>
    <w:rsid w:val="007C1668"/>
    <w:rsid w:val="007C263B"/>
    <w:rsid w:val="007C2BF4"/>
    <w:rsid w:val="007C4680"/>
    <w:rsid w:val="007C46CD"/>
    <w:rsid w:val="007C47B4"/>
    <w:rsid w:val="007C48F4"/>
    <w:rsid w:val="007C5202"/>
    <w:rsid w:val="007C69BD"/>
    <w:rsid w:val="007C6CCF"/>
    <w:rsid w:val="007C6D98"/>
    <w:rsid w:val="007C6DD7"/>
    <w:rsid w:val="007C6F7D"/>
    <w:rsid w:val="007C6FCF"/>
    <w:rsid w:val="007D05BA"/>
    <w:rsid w:val="007D220F"/>
    <w:rsid w:val="007D28EB"/>
    <w:rsid w:val="007D30E6"/>
    <w:rsid w:val="007D34E1"/>
    <w:rsid w:val="007D36A0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18E3"/>
    <w:rsid w:val="007E1B11"/>
    <w:rsid w:val="007E2B59"/>
    <w:rsid w:val="007E368F"/>
    <w:rsid w:val="007E3D17"/>
    <w:rsid w:val="007E504F"/>
    <w:rsid w:val="007E6034"/>
    <w:rsid w:val="007E6D45"/>
    <w:rsid w:val="007F241D"/>
    <w:rsid w:val="007F295C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3B82"/>
    <w:rsid w:val="00814941"/>
    <w:rsid w:val="00815A72"/>
    <w:rsid w:val="00815E7F"/>
    <w:rsid w:val="008167F4"/>
    <w:rsid w:val="00816CC1"/>
    <w:rsid w:val="00816D91"/>
    <w:rsid w:val="00817EF8"/>
    <w:rsid w:val="0082275E"/>
    <w:rsid w:val="00822A26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E"/>
    <w:rsid w:val="00833D4C"/>
    <w:rsid w:val="00835126"/>
    <w:rsid w:val="00835A0C"/>
    <w:rsid w:val="00836142"/>
    <w:rsid w:val="00836601"/>
    <w:rsid w:val="00837FE0"/>
    <w:rsid w:val="008418AC"/>
    <w:rsid w:val="00842D05"/>
    <w:rsid w:val="00842EAA"/>
    <w:rsid w:val="0084350F"/>
    <w:rsid w:val="00843747"/>
    <w:rsid w:val="00843E74"/>
    <w:rsid w:val="00843F5F"/>
    <w:rsid w:val="00845106"/>
    <w:rsid w:val="00845C43"/>
    <w:rsid w:val="0084621B"/>
    <w:rsid w:val="00846486"/>
    <w:rsid w:val="00846D46"/>
    <w:rsid w:val="00847B64"/>
    <w:rsid w:val="0085026F"/>
    <w:rsid w:val="008512F0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56F2C"/>
    <w:rsid w:val="0086024A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5BEF"/>
    <w:rsid w:val="00875F2F"/>
    <w:rsid w:val="008760C6"/>
    <w:rsid w:val="00876812"/>
    <w:rsid w:val="00877431"/>
    <w:rsid w:val="00877C5B"/>
    <w:rsid w:val="00880A53"/>
    <w:rsid w:val="00880EDD"/>
    <w:rsid w:val="00880FFE"/>
    <w:rsid w:val="0088132A"/>
    <w:rsid w:val="00883731"/>
    <w:rsid w:val="0088545C"/>
    <w:rsid w:val="00885646"/>
    <w:rsid w:val="00885F14"/>
    <w:rsid w:val="008867B5"/>
    <w:rsid w:val="00886D7A"/>
    <w:rsid w:val="00890BFD"/>
    <w:rsid w:val="00890EEB"/>
    <w:rsid w:val="00891167"/>
    <w:rsid w:val="0089146C"/>
    <w:rsid w:val="00891746"/>
    <w:rsid w:val="0089177A"/>
    <w:rsid w:val="00891D51"/>
    <w:rsid w:val="00892257"/>
    <w:rsid w:val="00892CE0"/>
    <w:rsid w:val="00893469"/>
    <w:rsid w:val="00893B95"/>
    <w:rsid w:val="00893D0A"/>
    <w:rsid w:val="008941B3"/>
    <w:rsid w:val="008945FF"/>
    <w:rsid w:val="00895354"/>
    <w:rsid w:val="00895438"/>
    <w:rsid w:val="00895507"/>
    <w:rsid w:val="00896805"/>
    <w:rsid w:val="00896A99"/>
    <w:rsid w:val="00897954"/>
    <w:rsid w:val="00897B11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B0130"/>
    <w:rsid w:val="008B0EC8"/>
    <w:rsid w:val="008B14DD"/>
    <w:rsid w:val="008B173F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B7EC3"/>
    <w:rsid w:val="008C098F"/>
    <w:rsid w:val="008C100C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442"/>
    <w:rsid w:val="008D4EA9"/>
    <w:rsid w:val="008D5197"/>
    <w:rsid w:val="008D541F"/>
    <w:rsid w:val="008D5934"/>
    <w:rsid w:val="008D6F3E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7053"/>
    <w:rsid w:val="008F77B1"/>
    <w:rsid w:val="008F79D7"/>
    <w:rsid w:val="008F7C3D"/>
    <w:rsid w:val="009003D5"/>
    <w:rsid w:val="00901D33"/>
    <w:rsid w:val="00904216"/>
    <w:rsid w:val="0090422C"/>
    <w:rsid w:val="00904F4A"/>
    <w:rsid w:val="00905E4D"/>
    <w:rsid w:val="00906259"/>
    <w:rsid w:val="009067C1"/>
    <w:rsid w:val="00906D29"/>
    <w:rsid w:val="0090717A"/>
    <w:rsid w:val="00907554"/>
    <w:rsid w:val="0090773D"/>
    <w:rsid w:val="0091007D"/>
    <w:rsid w:val="00910BB8"/>
    <w:rsid w:val="00910E9F"/>
    <w:rsid w:val="0091112E"/>
    <w:rsid w:val="00911420"/>
    <w:rsid w:val="00912554"/>
    <w:rsid w:val="00913C0C"/>
    <w:rsid w:val="00913E99"/>
    <w:rsid w:val="00914457"/>
    <w:rsid w:val="00914811"/>
    <w:rsid w:val="009148CA"/>
    <w:rsid w:val="00914A4B"/>
    <w:rsid w:val="009150B1"/>
    <w:rsid w:val="009150C3"/>
    <w:rsid w:val="0091526F"/>
    <w:rsid w:val="009158EA"/>
    <w:rsid w:val="00916AA0"/>
    <w:rsid w:val="0091703F"/>
    <w:rsid w:val="0091719C"/>
    <w:rsid w:val="00917518"/>
    <w:rsid w:val="0091799D"/>
    <w:rsid w:val="00920703"/>
    <w:rsid w:val="009218A5"/>
    <w:rsid w:val="0092196F"/>
    <w:rsid w:val="00922790"/>
    <w:rsid w:val="00922C35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EE9"/>
    <w:rsid w:val="009431E9"/>
    <w:rsid w:val="0094356F"/>
    <w:rsid w:val="00943A47"/>
    <w:rsid w:val="00943D76"/>
    <w:rsid w:val="00946F68"/>
    <w:rsid w:val="00947069"/>
    <w:rsid w:val="0095189B"/>
    <w:rsid w:val="0095303B"/>
    <w:rsid w:val="00954768"/>
    <w:rsid w:val="00954827"/>
    <w:rsid w:val="009551CC"/>
    <w:rsid w:val="00955E77"/>
    <w:rsid w:val="00960C69"/>
    <w:rsid w:val="00961A89"/>
    <w:rsid w:val="00961AD9"/>
    <w:rsid w:val="009626DC"/>
    <w:rsid w:val="0096353F"/>
    <w:rsid w:val="009636D9"/>
    <w:rsid w:val="009648E0"/>
    <w:rsid w:val="009652D6"/>
    <w:rsid w:val="00965FFC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3E8B"/>
    <w:rsid w:val="009762C5"/>
    <w:rsid w:val="009766A3"/>
    <w:rsid w:val="009766E5"/>
    <w:rsid w:val="00977A8B"/>
    <w:rsid w:val="00980A57"/>
    <w:rsid w:val="00980D69"/>
    <w:rsid w:val="00982397"/>
    <w:rsid w:val="0098255E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753D"/>
    <w:rsid w:val="009A009C"/>
    <w:rsid w:val="009A07C4"/>
    <w:rsid w:val="009A0B01"/>
    <w:rsid w:val="009A1C60"/>
    <w:rsid w:val="009A3240"/>
    <w:rsid w:val="009A3825"/>
    <w:rsid w:val="009A4E2A"/>
    <w:rsid w:val="009A6EE5"/>
    <w:rsid w:val="009A6EF1"/>
    <w:rsid w:val="009B2408"/>
    <w:rsid w:val="009B3270"/>
    <w:rsid w:val="009B3881"/>
    <w:rsid w:val="009B3C2D"/>
    <w:rsid w:val="009B3EE8"/>
    <w:rsid w:val="009B4500"/>
    <w:rsid w:val="009B49CA"/>
    <w:rsid w:val="009B4DAE"/>
    <w:rsid w:val="009B50E3"/>
    <w:rsid w:val="009B5949"/>
    <w:rsid w:val="009B5C29"/>
    <w:rsid w:val="009C07D3"/>
    <w:rsid w:val="009C23E4"/>
    <w:rsid w:val="009C24E3"/>
    <w:rsid w:val="009C30CC"/>
    <w:rsid w:val="009C3A87"/>
    <w:rsid w:val="009C5D21"/>
    <w:rsid w:val="009C5F44"/>
    <w:rsid w:val="009D0A20"/>
    <w:rsid w:val="009D0B0E"/>
    <w:rsid w:val="009D10A2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D54"/>
    <w:rsid w:val="009E1D6A"/>
    <w:rsid w:val="009E40BA"/>
    <w:rsid w:val="009E6FF0"/>
    <w:rsid w:val="009E7B8C"/>
    <w:rsid w:val="009F00A2"/>
    <w:rsid w:val="009F00E4"/>
    <w:rsid w:val="009F070C"/>
    <w:rsid w:val="009F080D"/>
    <w:rsid w:val="009F0C1C"/>
    <w:rsid w:val="009F1749"/>
    <w:rsid w:val="009F291F"/>
    <w:rsid w:val="009F2E4B"/>
    <w:rsid w:val="009F518E"/>
    <w:rsid w:val="009F67E3"/>
    <w:rsid w:val="009F709D"/>
    <w:rsid w:val="009F7C92"/>
    <w:rsid w:val="00A01282"/>
    <w:rsid w:val="00A01378"/>
    <w:rsid w:val="00A01524"/>
    <w:rsid w:val="00A0187B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55B3"/>
    <w:rsid w:val="00A266DE"/>
    <w:rsid w:val="00A26870"/>
    <w:rsid w:val="00A26B40"/>
    <w:rsid w:val="00A2799C"/>
    <w:rsid w:val="00A27C6F"/>
    <w:rsid w:val="00A30F37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0F4E"/>
    <w:rsid w:val="00A41608"/>
    <w:rsid w:val="00A41AF9"/>
    <w:rsid w:val="00A422F2"/>
    <w:rsid w:val="00A43DF0"/>
    <w:rsid w:val="00A45CCA"/>
    <w:rsid w:val="00A45EAE"/>
    <w:rsid w:val="00A509C4"/>
    <w:rsid w:val="00A50E2C"/>
    <w:rsid w:val="00A514F4"/>
    <w:rsid w:val="00A519B5"/>
    <w:rsid w:val="00A5290F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62"/>
    <w:rsid w:val="00A75D10"/>
    <w:rsid w:val="00A77538"/>
    <w:rsid w:val="00A82F77"/>
    <w:rsid w:val="00A83424"/>
    <w:rsid w:val="00A83E3E"/>
    <w:rsid w:val="00A84E93"/>
    <w:rsid w:val="00A854D6"/>
    <w:rsid w:val="00A8580F"/>
    <w:rsid w:val="00A858D4"/>
    <w:rsid w:val="00A8647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A2A"/>
    <w:rsid w:val="00A93A69"/>
    <w:rsid w:val="00A93B82"/>
    <w:rsid w:val="00A94E97"/>
    <w:rsid w:val="00A951A1"/>
    <w:rsid w:val="00A95601"/>
    <w:rsid w:val="00A95B14"/>
    <w:rsid w:val="00A970DB"/>
    <w:rsid w:val="00AA0242"/>
    <w:rsid w:val="00AA060B"/>
    <w:rsid w:val="00AA0A65"/>
    <w:rsid w:val="00AA1909"/>
    <w:rsid w:val="00AA3571"/>
    <w:rsid w:val="00AA3844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F15"/>
    <w:rsid w:val="00AB42E2"/>
    <w:rsid w:val="00AB447D"/>
    <w:rsid w:val="00AB4773"/>
    <w:rsid w:val="00AB58D0"/>
    <w:rsid w:val="00AB5BB8"/>
    <w:rsid w:val="00AB5BBD"/>
    <w:rsid w:val="00AB7359"/>
    <w:rsid w:val="00AB74EC"/>
    <w:rsid w:val="00AB7D4A"/>
    <w:rsid w:val="00AC159E"/>
    <w:rsid w:val="00AC1A9A"/>
    <w:rsid w:val="00AC4284"/>
    <w:rsid w:val="00AC56A4"/>
    <w:rsid w:val="00AC6E66"/>
    <w:rsid w:val="00AC6FB6"/>
    <w:rsid w:val="00AC7371"/>
    <w:rsid w:val="00AD0864"/>
    <w:rsid w:val="00AD09A6"/>
    <w:rsid w:val="00AD1364"/>
    <w:rsid w:val="00AD2738"/>
    <w:rsid w:val="00AD330B"/>
    <w:rsid w:val="00AD3373"/>
    <w:rsid w:val="00AD35A0"/>
    <w:rsid w:val="00AD3709"/>
    <w:rsid w:val="00AD3F2C"/>
    <w:rsid w:val="00AD40B7"/>
    <w:rsid w:val="00AD4890"/>
    <w:rsid w:val="00AD4B7E"/>
    <w:rsid w:val="00AD4CC9"/>
    <w:rsid w:val="00AD50F5"/>
    <w:rsid w:val="00AD6DBC"/>
    <w:rsid w:val="00AD7AE7"/>
    <w:rsid w:val="00AE0122"/>
    <w:rsid w:val="00AE0220"/>
    <w:rsid w:val="00AE069C"/>
    <w:rsid w:val="00AE1BEB"/>
    <w:rsid w:val="00AE1E0E"/>
    <w:rsid w:val="00AE23A6"/>
    <w:rsid w:val="00AE2D89"/>
    <w:rsid w:val="00AE2FE4"/>
    <w:rsid w:val="00AE5068"/>
    <w:rsid w:val="00AE512D"/>
    <w:rsid w:val="00AE6ACF"/>
    <w:rsid w:val="00AE732E"/>
    <w:rsid w:val="00AE772B"/>
    <w:rsid w:val="00AE7F6E"/>
    <w:rsid w:val="00AF08AE"/>
    <w:rsid w:val="00AF27B2"/>
    <w:rsid w:val="00AF2953"/>
    <w:rsid w:val="00AF2A15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5FB5"/>
    <w:rsid w:val="00AF6517"/>
    <w:rsid w:val="00AF7CB8"/>
    <w:rsid w:val="00AF7E36"/>
    <w:rsid w:val="00AF7FBD"/>
    <w:rsid w:val="00B01A61"/>
    <w:rsid w:val="00B03084"/>
    <w:rsid w:val="00B03989"/>
    <w:rsid w:val="00B04EF3"/>
    <w:rsid w:val="00B06235"/>
    <w:rsid w:val="00B06788"/>
    <w:rsid w:val="00B11395"/>
    <w:rsid w:val="00B11629"/>
    <w:rsid w:val="00B118A6"/>
    <w:rsid w:val="00B11FA3"/>
    <w:rsid w:val="00B129E4"/>
    <w:rsid w:val="00B131BF"/>
    <w:rsid w:val="00B1325D"/>
    <w:rsid w:val="00B134B9"/>
    <w:rsid w:val="00B140A1"/>
    <w:rsid w:val="00B14EDE"/>
    <w:rsid w:val="00B15FD0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81"/>
    <w:rsid w:val="00B249DF"/>
    <w:rsid w:val="00B24C0A"/>
    <w:rsid w:val="00B24E5E"/>
    <w:rsid w:val="00B24EE4"/>
    <w:rsid w:val="00B2525A"/>
    <w:rsid w:val="00B27535"/>
    <w:rsid w:val="00B31BF1"/>
    <w:rsid w:val="00B32EA7"/>
    <w:rsid w:val="00B3354D"/>
    <w:rsid w:val="00B34356"/>
    <w:rsid w:val="00B355B0"/>
    <w:rsid w:val="00B35F83"/>
    <w:rsid w:val="00B36D96"/>
    <w:rsid w:val="00B40676"/>
    <w:rsid w:val="00B40DD9"/>
    <w:rsid w:val="00B42D9A"/>
    <w:rsid w:val="00B42E24"/>
    <w:rsid w:val="00B4557F"/>
    <w:rsid w:val="00B46451"/>
    <w:rsid w:val="00B477DE"/>
    <w:rsid w:val="00B47F87"/>
    <w:rsid w:val="00B51A9F"/>
    <w:rsid w:val="00B51AC6"/>
    <w:rsid w:val="00B52B33"/>
    <w:rsid w:val="00B53322"/>
    <w:rsid w:val="00B540A9"/>
    <w:rsid w:val="00B56E39"/>
    <w:rsid w:val="00B57B69"/>
    <w:rsid w:val="00B61CCD"/>
    <w:rsid w:val="00B62CEA"/>
    <w:rsid w:val="00B63C73"/>
    <w:rsid w:val="00B64692"/>
    <w:rsid w:val="00B64743"/>
    <w:rsid w:val="00B65361"/>
    <w:rsid w:val="00B65DC1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925"/>
    <w:rsid w:val="00B810C0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879A7"/>
    <w:rsid w:val="00B87A12"/>
    <w:rsid w:val="00B9000A"/>
    <w:rsid w:val="00B9011D"/>
    <w:rsid w:val="00B912DE"/>
    <w:rsid w:val="00B91466"/>
    <w:rsid w:val="00B91732"/>
    <w:rsid w:val="00B9364B"/>
    <w:rsid w:val="00B93987"/>
    <w:rsid w:val="00B93BCB"/>
    <w:rsid w:val="00B94250"/>
    <w:rsid w:val="00B9431D"/>
    <w:rsid w:val="00B946FA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6BF"/>
    <w:rsid w:val="00BB1F52"/>
    <w:rsid w:val="00BB2531"/>
    <w:rsid w:val="00BB2BFA"/>
    <w:rsid w:val="00BB446A"/>
    <w:rsid w:val="00BB4C19"/>
    <w:rsid w:val="00BB57C0"/>
    <w:rsid w:val="00BB6316"/>
    <w:rsid w:val="00BB64BF"/>
    <w:rsid w:val="00BB6C61"/>
    <w:rsid w:val="00BC0DB5"/>
    <w:rsid w:val="00BC1765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07BF"/>
    <w:rsid w:val="00BD11B0"/>
    <w:rsid w:val="00BD1BD3"/>
    <w:rsid w:val="00BD1BDB"/>
    <w:rsid w:val="00BD1DC7"/>
    <w:rsid w:val="00BD4B47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91"/>
    <w:rsid w:val="00BE14D5"/>
    <w:rsid w:val="00BE18FF"/>
    <w:rsid w:val="00BE1CFA"/>
    <w:rsid w:val="00BE24A2"/>
    <w:rsid w:val="00BE304E"/>
    <w:rsid w:val="00BE4152"/>
    <w:rsid w:val="00BE4CD6"/>
    <w:rsid w:val="00BE6F87"/>
    <w:rsid w:val="00BE75C5"/>
    <w:rsid w:val="00BE7E56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8B9"/>
    <w:rsid w:val="00C01EBC"/>
    <w:rsid w:val="00C020E5"/>
    <w:rsid w:val="00C02377"/>
    <w:rsid w:val="00C03215"/>
    <w:rsid w:val="00C03264"/>
    <w:rsid w:val="00C0468B"/>
    <w:rsid w:val="00C0495F"/>
    <w:rsid w:val="00C05B46"/>
    <w:rsid w:val="00C05F09"/>
    <w:rsid w:val="00C06539"/>
    <w:rsid w:val="00C06613"/>
    <w:rsid w:val="00C06D0D"/>
    <w:rsid w:val="00C10393"/>
    <w:rsid w:val="00C10981"/>
    <w:rsid w:val="00C11DEA"/>
    <w:rsid w:val="00C1284E"/>
    <w:rsid w:val="00C13463"/>
    <w:rsid w:val="00C142F8"/>
    <w:rsid w:val="00C14B4B"/>
    <w:rsid w:val="00C14CF5"/>
    <w:rsid w:val="00C1635E"/>
    <w:rsid w:val="00C168D5"/>
    <w:rsid w:val="00C20A12"/>
    <w:rsid w:val="00C21B9B"/>
    <w:rsid w:val="00C21D60"/>
    <w:rsid w:val="00C234AD"/>
    <w:rsid w:val="00C2440A"/>
    <w:rsid w:val="00C25E78"/>
    <w:rsid w:val="00C26125"/>
    <w:rsid w:val="00C2613B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42A89"/>
    <w:rsid w:val="00C42FFF"/>
    <w:rsid w:val="00C440AE"/>
    <w:rsid w:val="00C44E67"/>
    <w:rsid w:val="00C44EA2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4B1F"/>
    <w:rsid w:val="00C559DF"/>
    <w:rsid w:val="00C55A54"/>
    <w:rsid w:val="00C55A66"/>
    <w:rsid w:val="00C60006"/>
    <w:rsid w:val="00C60298"/>
    <w:rsid w:val="00C60975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7333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4F0B"/>
    <w:rsid w:val="00C7554F"/>
    <w:rsid w:val="00C75564"/>
    <w:rsid w:val="00C75C8B"/>
    <w:rsid w:val="00C7788A"/>
    <w:rsid w:val="00C778CE"/>
    <w:rsid w:val="00C8038F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97A22"/>
    <w:rsid w:val="00C97C6B"/>
    <w:rsid w:val="00CA0C7D"/>
    <w:rsid w:val="00CA3D3C"/>
    <w:rsid w:val="00CA4656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3514"/>
    <w:rsid w:val="00CB42F6"/>
    <w:rsid w:val="00CB48DE"/>
    <w:rsid w:val="00CB507B"/>
    <w:rsid w:val="00CB614C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0953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39B9"/>
    <w:rsid w:val="00CE3EC6"/>
    <w:rsid w:val="00CE46CE"/>
    <w:rsid w:val="00CE4C05"/>
    <w:rsid w:val="00CE5789"/>
    <w:rsid w:val="00CE58B1"/>
    <w:rsid w:val="00CE5BEC"/>
    <w:rsid w:val="00CE6192"/>
    <w:rsid w:val="00CE6A53"/>
    <w:rsid w:val="00CE70F6"/>
    <w:rsid w:val="00CE7583"/>
    <w:rsid w:val="00CE7887"/>
    <w:rsid w:val="00CE7B27"/>
    <w:rsid w:val="00CF0410"/>
    <w:rsid w:val="00CF1432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D01047"/>
    <w:rsid w:val="00D01498"/>
    <w:rsid w:val="00D01E01"/>
    <w:rsid w:val="00D033FA"/>
    <w:rsid w:val="00D04C86"/>
    <w:rsid w:val="00D04D26"/>
    <w:rsid w:val="00D06A12"/>
    <w:rsid w:val="00D07BCB"/>
    <w:rsid w:val="00D10ABE"/>
    <w:rsid w:val="00D10B83"/>
    <w:rsid w:val="00D10DDF"/>
    <w:rsid w:val="00D11EF4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D61"/>
    <w:rsid w:val="00D21998"/>
    <w:rsid w:val="00D22720"/>
    <w:rsid w:val="00D22990"/>
    <w:rsid w:val="00D22C38"/>
    <w:rsid w:val="00D23D44"/>
    <w:rsid w:val="00D243FC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418E"/>
    <w:rsid w:val="00D34B4E"/>
    <w:rsid w:val="00D34C4A"/>
    <w:rsid w:val="00D34C65"/>
    <w:rsid w:val="00D35B84"/>
    <w:rsid w:val="00D36704"/>
    <w:rsid w:val="00D36B86"/>
    <w:rsid w:val="00D3761E"/>
    <w:rsid w:val="00D405CE"/>
    <w:rsid w:val="00D41BF4"/>
    <w:rsid w:val="00D41FEC"/>
    <w:rsid w:val="00D42939"/>
    <w:rsid w:val="00D43000"/>
    <w:rsid w:val="00D4341B"/>
    <w:rsid w:val="00D43FF0"/>
    <w:rsid w:val="00D44043"/>
    <w:rsid w:val="00D4407B"/>
    <w:rsid w:val="00D448FC"/>
    <w:rsid w:val="00D45558"/>
    <w:rsid w:val="00D455ED"/>
    <w:rsid w:val="00D45DD8"/>
    <w:rsid w:val="00D46360"/>
    <w:rsid w:val="00D4658C"/>
    <w:rsid w:val="00D46655"/>
    <w:rsid w:val="00D468BF"/>
    <w:rsid w:val="00D47299"/>
    <w:rsid w:val="00D47C02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E8C"/>
    <w:rsid w:val="00D62267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EA3"/>
    <w:rsid w:val="00D6708D"/>
    <w:rsid w:val="00D67241"/>
    <w:rsid w:val="00D714E3"/>
    <w:rsid w:val="00D7192A"/>
    <w:rsid w:val="00D71B01"/>
    <w:rsid w:val="00D74083"/>
    <w:rsid w:val="00D74C45"/>
    <w:rsid w:val="00D74E40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36F3"/>
    <w:rsid w:val="00D9383F"/>
    <w:rsid w:val="00D94A18"/>
    <w:rsid w:val="00D950F7"/>
    <w:rsid w:val="00D95416"/>
    <w:rsid w:val="00D961A4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8D6"/>
    <w:rsid w:val="00DA5372"/>
    <w:rsid w:val="00DA5697"/>
    <w:rsid w:val="00DA56CF"/>
    <w:rsid w:val="00DA5AFE"/>
    <w:rsid w:val="00DA632F"/>
    <w:rsid w:val="00DB09DE"/>
    <w:rsid w:val="00DB14DE"/>
    <w:rsid w:val="00DB1809"/>
    <w:rsid w:val="00DB36F1"/>
    <w:rsid w:val="00DB42EE"/>
    <w:rsid w:val="00DB4499"/>
    <w:rsid w:val="00DB47F7"/>
    <w:rsid w:val="00DB559E"/>
    <w:rsid w:val="00DB5F37"/>
    <w:rsid w:val="00DB6520"/>
    <w:rsid w:val="00DB6BE0"/>
    <w:rsid w:val="00DB6C38"/>
    <w:rsid w:val="00DB6C7E"/>
    <w:rsid w:val="00DC094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3011"/>
    <w:rsid w:val="00DD313E"/>
    <w:rsid w:val="00DD3882"/>
    <w:rsid w:val="00DD3D8D"/>
    <w:rsid w:val="00DD4289"/>
    <w:rsid w:val="00DD50DD"/>
    <w:rsid w:val="00DD60ED"/>
    <w:rsid w:val="00DD650B"/>
    <w:rsid w:val="00DD66CE"/>
    <w:rsid w:val="00DD77A5"/>
    <w:rsid w:val="00DD79A7"/>
    <w:rsid w:val="00DD7AFE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E58"/>
    <w:rsid w:val="00DF3733"/>
    <w:rsid w:val="00DF46DF"/>
    <w:rsid w:val="00DF5BE3"/>
    <w:rsid w:val="00DF5D65"/>
    <w:rsid w:val="00DF6C36"/>
    <w:rsid w:val="00DF731A"/>
    <w:rsid w:val="00DF7DCF"/>
    <w:rsid w:val="00E00C5F"/>
    <w:rsid w:val="00E01A60"/>
    <w:rsid w:val="00E01FB4"/>
    <w:rsid w:val="00E022A9"/>
    <w:rsid w:val="00E0258C"/>
    <w:rsid w:val="00E02DC3"/>
    <w:rsid w:val="00E03285"/>
    <w:rsid w:val="00E034FA"/>
    <w:rsid w:val="00E0378C"/>
    <w:rsid w:val="00E0398C"/>
    <w:rsid w:val="00E03C86"/>
    <w:rsid w:val="00E04A2A"/>
    <w:rsid w:val="00E05AAB"/>
    <w:rsid w:val="00E0759E"/>
    <w:rsid w:val="00E1024C"/>
    <w:rsid w:val="00E11690"/>
    <w:rsid w:val="00E11E51"/>
    <w:rsid w:val="00E12DB4"/>
    <w:rsid w:val="00E12FB1"/>
    <w:rsid w:val="00E14588"/>
    <w:rsid w:val="00E14D7E"/>
    <w:rsid w:val="00E158B9"/>
    <w:rsid w:val="00E15C2F"/>
    <w:rsid w:val="00E177EE"/>
    <w:rsid w:val="00E17942"/>
    <w:rsid w:val="00E2023A"/>
    <w:rsid w:val="00E2031E"/>
    <w:rsid w:val="00E22989"/>
    <w:rsid w:val="00E232C3"/>
    <w:rsid w:val="00E23C79"/>
    <w:rsid w:val="00E23E3F"/>
    <w:rsid w:val="00E24A81"/>
    <w:rsid w:val="00E253F7"/>
    <w:rsid w:val="00E25469"/>
    <w:rsid w:val="00E26243"/>
    <w:rsid w:val="00E26F80"/>
    <w:rsid w:val="00E273AF"/>
    <w:rsid w:val="00E27FB8"/>
    <w:rsid w:val="00E309DC"/>
    <w:rsid w:val="00E33277"/>
    <w:rsid w:val="00E34EAD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3EA0"/>
    <w:rsid w:val="00E4488D"/>
    <w:rsid w:val="00E453E8"/>
    <w:rsid w:val="00E45781"/>
    <w:rsid w:val="00E46D58"/>
    <w:rsid w:val="00E46DBA"/>
    <w:rsid w:val="00E47E17"/>
    <w:rsid w:val="00E50B7C"/>
    <w:rsid w:val="00E512CE"/>
    <w:rsid w:val="00E51EC1"/>
    <w:rsid w:val="00E52476"/>
    <w:rsid w:val="00E526FC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2CDE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3C5B"/>
    <w:rsid w:val="00E750AF"/>
    <w:rsid w:val="00E757DB"/>
    <w:rsid w:val="00E75933"/>
    <w:rsid w:val="00E75F60"/>
    <w:rsid w:val="00E773A5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B76"/>
    <w:rsid w:val="00E83D5B"/>
    <w:rsid w:val="00E84327"/>
    <w:rsid w:val="00E8493C"/>
    <w:rsid w:val="00E84F1B"/>
    <w:rsid w:val="00E8534F"/>
    <w:rsid w:val="00E86B57"/>
    <w:rsid w:val="00E86D31"/>
    <w:rsid w:val="00E87AE4"/>
    <w:rsid w:val="00E91655"/>
    <w:rsid w:val="00E928E5"/>
    <w:rsid w:val="00E946B8"/>
    <w:rsid w:val="00E95BF6"/>
    <w:rsid w:val="00E97183"/>
    <w:rsid w:val="00EA14F8"/>
    <w:rsid w:val="00EA1C84"/>
    <w:rsid w:val="00EA2A76"/>
    <w:rsid w:val="00EA3A2D"/>
    <w:rsid w:val="00EA411C"/>
    <w:rsid w:val="00EA4A31"/>
    <w:rsid w:val="00EA66C5"/>
    <w:rsid w:val="00EA6EA6"/>
    <w:rsid w:val="00EA6EDD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67E4"/>
    <w:rsid w:val="00ED690A"/>
    <w:rsid w:val="00ED69D7"/>
    <w:rsid w:val="00ED6E79"/>
    <w:rsid w:val="00ED71DF"/>
    <w:rsid w:val="00ED782C"/>
    <w:rsid w:val="00ED7A26"/>
    <w:rsid w:val="00ED7A61"/>
    <w:rsid w:val="00ED7C1F"/>
    <w:rsid w:val="00EE0386"/>
    <w:rsid w:val="00EE0D04"/>
    <w:rsid w:val="00EE1963"/>
    <w:rsid w:val="00EE2BC9"/>
    <w:rsid w:val="00EE2CD0"/>
    <w:rsid w:val="00EE3765"/>
    <w:rsid w:val="00EE5452"/>
    <w:rsid w:val="00EE5875"/>
    <w:rsid w:val="00EE7689"/>
    <w:rsid w:val="00EF032F"/>
    <w:rsid w:val="00EF0534"/>
    <w:rsid w:val="00EF2359"/>
    <w:rsid w:val="00EF3706"/>
    <w:rsid w:val="00EF4089"/>
    <w:rsid w:val="00EF4392"/>
    <w:rsid w:val="00EF4E22"/>
    <w:rsid w:val="00EF4F44"/>
    <w:rsid w:val="00EF6111"/>
    <w:rsid w:val="00EF6541"/>
    <w:rsid w:val="00EF6DE4"/>
    <w:rsid w:val="00EF6E94"/>
    <w:rsid w:val="00EF6F49"/>
    <w:rsid w:val="00EF7785"/>
    <w:rsid w:val="00EF7EB2"/>
    <w:rsid w:val="00EF7EE2"/>
    <w:rsid w:val="00F0172D"/>
    <w:rsid w:val="00F02B90"/>
    <w:rsid w:val="00F037BD"/>
    <w:rsid w:val="00F04188"/>
    <w:rsid w:val="00F0419A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49A"/>
    <w:rsid w:val="00F247F2"/>
    <w:rsid w:val="00F256FE"/>
    <w:rsid w:val="00F25925"/>
    <w:rsid w:val="00F25F32"/>
    <w:rsid w:val="00F26C1F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7F92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3F64"/>
    <w:rsid w:val="00F53FE4"/>
    <w:rsid w:val="00F54609"/>
    <w:rsid w:val="00F54710"/>
    <w:rsid w:val="00F54E30"/>
    <w:rsid w:val="00F56726"/>
    <w:rsid w:val="00F56FFF"/>
    <w:rsid w:val="00F5702B"/>
    <w:rsid w:val="00F60935"/>
    <w:rsid w:val="00F60983"/>
    <w:rsid w:val="00F6152A"/>
    <w:rsid w:val="00F63528"/>
    <w:rsid w:val="00F644BD"/>
    <w:rsid w:val="00F65769"/>
    <w:rsid w:val="00F66A08"/>
    <w:rsid w:val="00F66AB2"/>
    <w:rsid w:val="00F673D5"/>
    <w:rsid w:val="00F70815"/>
    <w:rsid w:val="00F7136A"/>
    <w:rsid w:val="00F7387A"/>
    <w:rsid w:val="00F73A34"/>
    <w:rsid w:val="00F74418"/>
    <w:rsid w:val="00F75B55"/>
    <w:rsid w:val="00F77153"/>
    <w:rsid w:val="00F77314"/>
    <w:rsid w:val="00F775A0"/>
    <w:rsid w:val="00F81954"/>
    <w:rsid w:val="00F81CCC"/>
    <w:rsid w:val="00F82612"/>
    <w:rsid w:val="00F8308A"/>
    <w:rsid w:val="00F83690"/>
    <w:rsid w:val="00F83F49"/>
    <w:rsid w:val="00F8544A"/>
    <w:rsid w:val="00F8612E"/>
    <w:rsid w:val="00F86358"/>
    <w:rsid w:val="00F86EEE"/>
    <w:rsid w:val="00F8785F"/>
    <w:rsid w:val="00F90857"/>
    <w:rsid w:val="00F9199B"/>
    <w:rsid w:val="00F92422"/>
    <w:rsid w:val="00F9290B"/>
    <w:rsid w:val="00F94CF0"/>
    <w:rsid w:val="00F95386"/>
    <w:rsid w:val="00F953D7"/>
    <w:rsid w:val="00F95520"/>
    <w:rsid w:val="00F96501"/>
    <w:rsid w:val="00F96D97"/>
    <w:rsid w:val="00F96F6E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FC4"/>
    <w:rsid w:val="00FA510F"/>
    <w:rsid w:val="00FA579C"/>
    <w:rsid w:val="00FA587A"/>
    <w:rsid w:val="00FA5964"/>
    <w:rsid w:val="00FA5EAC"/>
    <w:rsid w:val="00FA673F"/>
    <w:rsid w:val="00FA76AF"/>
    <w:rsid w:val="00FB1207"/>
    <w:rsid w:val="00FB1B65"/>
    <w:rsid w:val="00FB21E8"/>
    <w:rsid w:val="00FB2DEA"/>
    <w:rsid w:val="00FB3D38"/>
    <w:rsid w:val="00FB3F9B"/>
    <w:rsid w:val="00FB40CB"/>
    <w:rsid w:val="00FB4A2C"/>
    <w:rsid w:val="00FB4DB4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78B4"/>
    <w:rsid w:val="00FD04EF"/>
    <w:rsid w:val="00FD0B28"/>
    <w:rsid w:val="00FD142C"/>
    <w:rsid w:val="00FD2F11"/>
    <w:rsid w:val="00FD31B8"/>
    <w:rsid w:val="00FD3686"/>
    <w:rsid w:val="00FD4698"/>
    <w:rsid w:val="00FD6342"/>
    <w:rsid w:val="00FD6961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A21"/>
    <w:rsid w:val="00FE40FC"/>
    <w:rsid w:val="00FE4CC7"/>
    <w:rsid w:val="00FE6438"/>
    <w:rsid w:val="00FE67C2"/>
    <w:rsid w:val="00FE6DDC"/>
    <w:rsid w:val="00FF15D1"/>
    <w:rsid w:val="00FF1C2B"/>
    <w:rsid w:val="00FF2E12"/>
    <w:rsid w:val="00FF3DE2"/>
    <w:rsid w:val="00FF45EB"/>
    <w:rsid w:val="00FF47E5"/>
    <w:rsid w:val="00FF64B5"/>
    <w:rsid w:val="00FF6C38"/>
    <w:rsid w:val="00FF6F1B"/>
    <w:rsid w:val="00FF7C07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5BE1F"/>
  <w15:chartTrackingRefBased/>
  <w15:docId w15:val="{4D9FC7ED-AC11-4A6F-8ECC-0CA88E4FD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F241D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7F24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7F24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7F24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7F24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7F241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F241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F241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F241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F241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F241D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7F241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7F241D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7F241D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1">
    <w:name w:val="Заголовок 5 Знак"/>
    <w:basedOn w:val="a1"/>
    <w:link w:val="50"/>
    <w:uiPriority w:val="9"/>
    <w:semiHidden/>
    <w:rsid w:val="007F241D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7F241D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7F241D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7F241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7F24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4">
    <w:name w:val="Table Grid"/>
    <w:basedOn w:val="a2"/>
    <w:rsid w:val="007F241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rsid w:val="007F241D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7F241D"/>
    <w:rPr>
      <w:rFonts w:eastAsiaTheme="minorEastAsia"/>
      <w:sz w:val="20"/>
      <w:lang w:eastAsia="ru-RU"/>
    </w:rPr>
  </w:style>
  <w:style w:type="paragraph" w:styleId="a7">
    <w:name w:val="No Spacing"/>
    <w:basedOn w:val="a0"/>
    <w:link w:val="a8"/>
    <w:uiPriority w:val="99"/>
    <w:qFormat/>
    <w:rsid w:val="007F241D"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sid w:val="007F241D"/>
    <w:rPr>
      <w:rFonts w:eastAsiaTheme="minorEastAsia"/>
      <w:sz w:val="20"/>
      <w:lang w:eastAsia="ru-RU"/>
    </w:rPr>
  </w:style>
  <w:style w:type="paragraph" w:styleId="a9">
    <w:name w:val="Closing"/>
    <w:basedOn w:val="a0"/>
    <w:link w:val="aa"/>
    <w:uiPriority w:val="7"/>
    <w:unhideWhenUsed/>
    <w:qFormat/>
    <w:rsid w:val="007F241D"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  <w:rsid w:val="007F241D"/>
    <w:rPr>
      <w:rFonts w:eastAsiaTheme="minorEastAsia"/>
      <w:lang w:eastAsia="ru-RU"/>
    </w:rPr>
  </w:style>
  <w:style w:type="paragraph" w:customStyle="1" w:styleId="ab">
    <w:name w:val="Адрес получателя"/>
    <w:basedOn w:val="a7"/>
    <w:link w:val="ac"/>
    <w:uiPriority w:val="5"/>
    <w:qFormat/>
    <w:rsid w:val="007F241D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rsid w:val="007F241D"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sid w:val="007F241D"/>
    <w:rPr>
      <w:rFonts w:eastAsiaTheme="minorEastAsia"/>
      <w:b/>
      <w:lang w:eastAsia="ru-RU"/>
    </w:rPr>
  </w:style>
  <w:style w:type="paragraph" w:customStyle="1" w:styleId="af">
    <w:name w:val="Обратный адрес"/>
    <w:basedOn w:val="a7"/>
    <w:link w:val="af0"/>
    <w:uiPriority w:val="3"/>
    <w:qFormat/>
    <w:rsid w:val="007F241D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rsid w:val="007F241D"/>
    <w:pPr>
      <w:spacing w:before="80"/>
    </w:pPr>
    <w:rPr>
      <w:b/>
      <w:color w:val="2E74B5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sid w:val="007F241D"/>
    <w:rPr>
      <w:b/>
      <w:color w:val="2E74B5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sid w:val="007F241D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character" w:customStyle="1" w:styleId="af4">
    <w:name w:val="Имя отправителя (знак)"/>
    <w:basedOn w:val="af0"/>
    <w:link w:val="af3"/>
    <w:uiPriority w:val="2"/>
    <w:rsid w:val="007F241D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character" w:customStyle="1" w:styleId="ac">
    <w:name w:val="Адрес получателя (знак)"/>
    <w:basedOn w:val="a8"/>
    <w:link w:val="ab"/>
    <w:uiPriority w:val="5"/>
    <w:rsid w:val="007F241D"/>
    <w:rPr>
      <w:rFonts w:asciiTheme="majorHAnsi" w:eastAsiaTheme="minorEastAsia" w:hAnsiTheme="majorHAnsi"/>
      <w:color w:val="ED7D31" w:themeColor="accent2"/>
      <w:sz w:val="18"/>
      <w:lang w:eastAsia="ru-RU"/>
    </w:rPr>
  </w:style>
  <w:style w:type="character" w:customStyle="1" w:styleId="af2">
    <w:name w:val="Имя получателя (знак)"/>
    <w:basedOn w:val="ac"/>
    <w:link w:val="af1"/>
    <w:uiPriority w:val="4"/>
    <w:rsid w:val="007F241D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5">
    <w:name w:val="Имя отправителя (в подписи)"/>
    <w:basedOn w:val="a7"/>
    <w:uiPriority w:val="7"/>
    <w:rsid w:val="007F241D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6">
    <w:name w:val="Signature"/>
    <w:basedOn w:val="a0"/>
    <w:link w:val="af7"/>
    <w:uiPriority w:val="99"/>
    <w:unhideWhenUsed/>
    <w:rsid w:val="007F241D"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sid w:val="007F241D"/>
    <w:rPr>
      <w:rFonts w:eastAsiaTheme="minorEastAsia"/>
      <w:sz w:val="20"/>
      <w:lang w:eastAsia="ru-RU"/>
    </w:rPr>
  </w:style>
  <w:style w:type="paragraph" w:styleId="af8">
    <w:name w:val="Balloon Text"/>
    <w:basedOn w:val="a0"/>
    <w:link w:val="af9"/>
    <w:semiHidden/>
    <w:unhideWhenUsed/>
    <w:rsid w:val="007F241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semiHidden/>
    <w:rsid w:val="007F241D"/>
    <w:rPr>
      <w:rFonts w:ascii="Tahoma" w:eastAsiaTheme="minorEastAsia" w:hAnsi="Tahoma" w:cs="Tahoma"/>
      <w:sz w:val="16"/>
      <w:szCs w:val="16"/>
      <w:lang w:eastAsia="ru-RU"/>
    </w:rPr>
  </w:style>
  <w:style w:type="character" w:styleId="afa">
    <w:name w:val="Book Title"/>
    <w:basedOn w:val="a1"/>
    <w:uiPriority w:val="33"/>
    <w:qFormat/>
    <w:rsid w:val="007F241D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rsid w:val="007F241D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fc">
    <w:name w:val="Emphasis"/>
    <w:uiPriority w:val="20"/>
    <w:qFormat/>
    <w:rsid w:val="007F241D"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rsid w:val="007F241D"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rsid w:val="007F241D"/>
    <w:rPr>
      <w:rFonts w:eastAsiaTheme="minorEastAsia"/>
      <w:sz w:val="20"/>
      <w:lang w:eastAsia="ru-RU"/>
    </w:rPr>
  </w:style>
  <w:style w:type="character" w:styleId="aff">
    <w:name w:val="Hyperlink"/>
    <w:basedOn w:val="a1"/>
    <w:unhideWhenUsed/>
    <w:rsid w:val="007F241D"/>
    <w:rPr>
      <w:color w:val="0563C1" w:themeColor="hyperlink"/>
      <w:u w:val="single"/>
    </w:rPr>
  </w:style>
  <w:style w:type="character" w:styleId="aff0">
    <w:name w:val="Intense Emphasis"/>
    <w:basedOn w:val="a1"/>
    <w:uiPriority w:val="21"/>
    <w:qFormat/>
    <w:rsid w:val="007F241D"/>
    <w:rPr>
      <w:b/>
      <w:bCs/>
      <w:i/>
      <w:iCs/>
      <w:smallCaps/>
      <w:color w:val="5B9BD5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7F241D"/>
    <w:pPr>
      <w:pBdr>
        <w:bottom w:val="single" w:sz="4" w:space="4" w:color="5B9BD5" w:themeColor="accent1"/>
      </w:pBdr>
      <w:spacing w:before="320" w:after="480"/>
      <w:ind w:left="936" w:right="936"/>
    </w:pPr>
    <w:rPr>
      <w:b/>
      <w:bCs/>
      <w:i/>
      <w:iCs/>
      <w:color w:val="5B9BD5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sid w:val="007F241D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3">
    <w:name w:val="Intense Reference"/>
    <w:basedOn w:val="a1"/>
    <w:uiPriority w:val="32"/>
    <w:qFormat/>
    <w:rsid w:val="007F241D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7F241D"/>
    <w:pPr>
      <w:spacing w:after="0" w:line="240" w:lineRule="auto"/>
    </w:pPr>
    <w:rPr>
      <w:rFonts w:ascii="Arial" w:eastAsiaTheme="minorEastAsia" w:hAnsi="Arial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C45911" w:themeColor="accent2" w:themeShade="BF"/>
      </w:rPr>
    </w:tblStylePr>
    <w:tblStylePr w:type="lastCol">
      <w:rPr>
        <w:b/>
        <w:bCs/>
        <w:color w:val="C45911" w:themeColor="accent2" w:themeShade="BF"/>
      </w:rPr>
    </w:tblStylePr>
    <w:tblStylePr w:type="band1Vert"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7F241D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7F241D"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7F241D"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rsid w:val="007F241D"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rsid w:val="007F241D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7F241D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7F241D"/>
    <w:rPr>
      <w:rFonts w:eastAsiaTheme="minorEastAsia"/>
      <w:i/>
      <w:iCs/>
      <w:color w:val="000000" w:themeColor="text1"/>
      <w:lang w:eastAsia="ru-RU"/>
    </w:rPr>
  </w:style>
  <w:style w:type="character" w:styleId="aff5">
    <w:name w:val="Strong"/>
    <w:uiPriority w:val="22"/>
    <w:qFormat/>
    <w:rsid w:val="007F241D"/>
    <w:rPr>
      <w:b/>
      <w:bCs/>
    </w:rPr>
  </w:style>
  <w:style w:type="paragraph" w:styleId="aff6">
    <w:name w:val="Subtitle"/>
    <w:basedOn w:val="a0"/>
    <w:link w:val="aff7"/>
    <w:uiPriority w:val="11"/>
    <w:unhideWhenUsed/>
    <w:rsid w:val="007F241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7F241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7F241D"/>
    <w:rPr>
      <w:i/>
      <w:iCs/>
    </w:rPr>
  </w:style>
  <w:style w:type="character" w:styleId="aff9">
    <w:name w:val="Subtle Reference"/>
    <w:basedOn w:val="a1"/>
    <w:uiPriority w:val="31"/>
    <w:qFormat/>
    <w:rsid w:val="007F241D"/>
    <w:rPr>
      <w:smallCaps/>
    </w:rPr>
  </w:style>
  <w:style w:type="paragraph" w:styleId="affa">
    <w:name w:val="Title"/>
    <w:basedOn w:val="a0"/>
    <w:link w:val="affb"/>
    <w:uiPriority w:val="10"/>
    <w:unhideWhenUsed/>
    <w:rsid w:val="007F241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</w:rPr>
  </w:style>
  <w:style w:type="character" w:customStyle="1" w:styleId="affb">
    <w:name w:val="Название Знак"/>
    <w:basedOn w:val="a1"/>
    <w:link w:val="affa"/>
    <w:uiPriority w:val="10"/>
    <w:rsid w:val="007F241D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styleId="11">
    <w:name w:val="toc 1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</w:pPr>
    <w:rPr>
      <w:smallCaps/>
      <w:color w:val="ED7D31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7F241D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7F241D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7F241D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7F241D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7F241D"/>
    <w:rPr>
      <w:color w:val="808080"/>
    </w:rPr>
  </w:style>
  <w:style w:type="character" w:styleId="afff1">
    <w:name w:val="page number"/>
    <w:basedOn w:val="a1"/>
    <w:rsid w:val="007F241D"/>
  </w:style>
  <w:style w:type="paragraph" w:customStyle="1" w:styleId="ConsNormal">
    <w:name w:val="ConsNormal Знак"/>
    <w:link w:val="ConsNormal0"/>
    <w:rsid w:val="007F2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7F241D"/>
    <w:rPr>
      <w:rFonts w:ascii="Arial" w:eastAsia="Times New Roman" w:hAnsi="Arial" w:cs="Arial"/>
      <w:sz w:val="20"/>
      <w:szCs w:val="20"/>
      <w:lang w:eastAsia="ru-RU"/>
    </w:rPr>
  </w:style>
  <w:style w:type="paragraph" w:styleId="afff2">
    <w:name w:val="Body Text"/>
    <w:basedOn w:val="a0"/>
    <w:link w:val="afff3"/>
    <w:rsid w:val="007F241D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7F241D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7F241D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7F2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7F241D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7F241D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7F241D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7F24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uiPriority w:val="99"/>
    <w:rsid w:val="007F241D"/>
    <w:rPr>
      <w:vertAlign w:val="superscript"/>
    </w:rPr>
  </w:style>
  <w:style w:type="paragraph" w:styleId="afff8">
    <w:name w:val="Document Map"/>
    <w:basedOn w:val="a0"/>
    <w:link w:val="afff9"/>
    <w:semiHidden/>
    <w:rsid w:val="007F241D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7F241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a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0"/>
    <w:link w:val="afffb"/>
    <w:uiPriority w:val="34"/>
    <w:qFormat/>
    <w:rsid w:val="007F241D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7F241D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7F241D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7F241D"/>
    <w:rPr>
      <w:rFonts w:eastAsiaTheme="minorEastAsia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7F241D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7F241D"/>
    <w:rPr>
      <w:rFonts w:eastAsiaTheme="minorEastAsia"/>
      <w:b/>
      <w:bCs/>
      <w:sz w:val="20"/>
      <w:szCs w:val="20"/>
      <w:lang w:eastAsia="ru-RU"/>
    </w:rPr>
  </w:style>
  <w:style w:type="character" w:customStyle="1" w:styleId="afffb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basedOn w:val="a1"/>
    <w:link w:val="afffa"/>
    <w:uiPriority w:val="34"/>
    <w:locked/>
    <w:rsid w:val="007F241D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7F241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ff1">
    <w:name w:val="Body Text Indent"/>
    <w:basedOn w:val="a0"/>
    <w:link w:val="affff2"/>
    <w:uiPriority w:val="99"/>
    <w:semiHidden/>
    <w:unhideWhenUsed/>
    <w:rsid w:val="007F241D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7F241D"/>
    <w:rPr>
      <w:rFonts w:eastAsiaTheme="minorEastAsia"/>
      <w:sz w:val="20"/>
      <w:lang w:eastAsia="ru-RU"/>
    </w:rPr>
  </w:style>
  <w:style w:type="paragraph" w:customStyle="1" w:styleId="a">
    <w:name w:val="Подпункт договора"/>
    <w:basedOn w:val="a0"/>
    <w:rsid w:val="007F241D"/>
    <w:pPr>
      <w:numPr>
        <w:ilvl w:val="1"/>
        <w:numId w:val="13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paragraph" w:customStyle="1" w:styleId="affff3">
    <w:name w:val="Таблица шапка"/>
    <w:basedOn w:val="a0"/>
    <w:rsid w:val="007F241D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2"/>
    </w:rPr>
  </w:style>
  <w:style w:type="paragraph" w:customStyle="1" w:styleId="affff4">
    <w:name w:val="Таблица текст"/>
    <w:basedOn w:val="a0"/>
    <w:rsid w:val="007F241D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7F241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a1"/>
    <w:uiPriority w:val="99"/>
    <w:semiHidden/>
    <w:unhideWhenUsed/>
    <w:rsid w:val="00A40F4E"/>
    <w:rPr>
      <w:color w:val="605E5C"/>
      <w:shd w:val="clear" w:color="auto" w:fill="E1DFDD"/>
    </w:rPr>
  </w:style>
  <w:style w:type="paragraph" w:customStyle="1" w:styleId="12">
    <w:name w:val="Обычный1"/>
    <w:rsid w:val="001A056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plusgroup.ru/kso/ethics/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help@zagruzka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22</Pages>
  <Words>12656</Words>
  <Characters>72145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Малых Юлия Викторовна</cp:lastModifiedBy>
  <cp:revision>79</cp:revision>
  <dcterms:created xsi:type="dcterms:W3CDTF">2022-11-16T09:37:00Z</dcterms:created>
  <dcterms:modified xsi:type="dcterms:W3CDTF">2023-12-27T11:35:00Z</dcterms:modified>
</cp:coreProperties>
</file>